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C08" w:rsidRPr="00105780" w:rsidRDefault="003F6C08" w:rsidP="003F6C08">
      <w:pPr>
        <w:pStyle w:val="rvps2"/>
        <w:shd w:val="clear" w:color="auto" w:fill="FFFFE2"/>
        <w:spacing w:before="0" w:beforeAutospacing="0" w:after="0" w:afterAutospacing="0"/>
        <w:ind w:right="-284" w:firstLine="376"/>
        <w:jc w:val="center"/>
        <w:textAlignment w:val="baseline"/>
        <w:rPr>
          <w:b/>
          <w:sz w:val="18"/>
          <w:szCs w:val="18"/>
          <w:lang w:val="uk-UA"/>
        </w:rPr>
      </w:pPr>
      <w:r w:rsidRPr="00105780">
        <w:rPr>
          <w:b/>
          <w:sz w:val="18"/>
          <w:szCs w:val="18"/>
          <w:lang w:val="uk-UA"/>
        </w:rPr>
        <w:t>Ставки судового збору станом на 01.01.201</w:t>
      </w:r>
      <w:r>
        <w:rPr>
          <w:b/>
          <w:sz w:val="18"/>
          <w:szCs w:val="18"/>
          <w:lang w:val="uk-UA"/>
        </w:rPr>
        <w:t xml:space="preserve">9 </w:t>
      </w:r>
      <w:r w:rsidRPr="00105780">
        <w:rPr>
          <w:b/>
          <w:sz w:val="18"/>
          <w:szCs w:val="18"/>
          <w:lang w:val="uk-UA"/>
        </w:rPr>
        <w:t>року</w:t>
      </w:r>
    </w:p>
    <w:p w:rsidR="003F6C08" w:rsidRPr="00105780" w:rsidRDefault="003F6C08" w:rsidP="003F6C08">
      <w:pPr>
        <w:pStyle w:val="rvps2"/>
        <w:shd w:val="clear" w:color="auto" w:fill="FFFFE2"/>
        <w:spacing w:before="0" w:beforeAutospacing="0" w:after="0" w:afterAutospacing="0"/>
        <w:ind w:left="-567" w:right="-284"/>
        <w:jc w:val="both"/>
        <w:textAlignment w:val="baseline"/>
        <w:rPr>
          <w:sz w:val="18"/>
          <w:szCs w:val="18"/>
          <w:lang w:val="uk-UA"/>
        </w:rPr>
      </w:pPr>
      <w:r w:rsidRPr="00105780">
        <w:rPr>
          <w:sz w:val="18"/>
          <w:szCs w:val="18"/>
          <w:lang w:val="uk-UA"/>
        </w:rPr>
        <w:t xml:space="preserve">Відповідно до ч. 1 ст. 4 Закону України «Про судовий збір», судовий збір справляється  у відповідному розмірі від прожиткового мінімуму для працездатних осіб, встановленого законом  </w:t>
      </w:r>
      <w:r w:rsidRPr="00105780">
        <w:rPr>
          <w:b/>
          <w:sz w:val="18"/>
          <w:szCs w:val="18"/>
          <w:lang w:val="uk-UA"/>
        </w:rPr>
        <w:t>на 1 січня календарного року,</w:t>
      </w:r>
      <w:r w:rsidRPr="00105780">
        <w:rPr>
          <w:sz w:val="18"/>
          <w:szCs w:val="18"/>
          <w:lang w:val="uk-UA"/>
        </w:rPr>
        <w:t xml:space="preserve"> в якому відповідна заява або скарг  подається до суду, - у відсотковому  співвідношенні до ціни позову та у фіксованому розмірі.</w:t>
      </w:r>
    </w:p>
    <w:p w:rsidR="003F6C08" w:rsidRPr="002E5D71" w:rsidRDefault="003F6C08" w:rsidP="003F6C08">
      <w:pPr>
        <w:pStyle w:val="rvps2"/>
        <w:shd w:val="clear" w:color="auto" w:fill="FFFFE2"/>
        <w:spacing w:before="0" w:beforeAutospacing="0" w:after="0" w:afterAutospacing="0"/>
        <w:ind w:left="-567" w:right="-284"/>
        <w:jc w:val="both"/>
        <w:textAlignment w:val="baseline"/>
        <w:rPr>
          <w:u w:val="single"/>
          <w:lang w:val="uk-UA"/>
        </w:rPr>
      </w:pPr>
      <w:r w:rsidRPr="00105780">
        <w:rPr>
          <w:b/>
          <w:sz w:val="18"/>
          <w:szCs w:val="18"/>
          <w:lang w:val="uk-UA"/>
        </w:rPr>
        <w:t xml:space="preserve">Станом на </w:t>
      </w:r>
      <w:r w:rsidRPr="00105780">
        <w:rPr>
          <w:b/>
          <w:sz w:val="22"/>
          <w:szCs w:val="22"/>
          <w:lang w:val="uk-UA"/>
        </w:rPr>
        <w:t>01 січня 2019 року</w:t>
      </w:r>
      <w:r w:rsidRPr="00105780">
        <w:rPr>
          <w:b/>
          <w:sz w:val="18"/>
          <w:szCs w:val="18"/>
          <w:lang w:val="uk-UA"/>
        </w:rPr>
        <w:t xml:space="preserve"> розмір прожиткового мінімуму для працездатних осіб становить</w:t>
      </w:r>
      <w:r>
        <w:rPr>
          <w:b/>
          <w:sz w:val="18"/>
          <w:szCs w:val="18"/>
          <w:lang w:val="uk-UA"/>
        </w:rPr>
        <w:t xml:space="preserve"> </w:t>
      </w:r>
      <w:r>
        <w:rPr>
          <w:b/>
          <w:u w:val="single"/>
          <w:lang w:val="uk-UA"/>
        </w:rPr>
        <w:t xml:space="preserve">1921 </w:t>
      </w:r>
      <w:r w:rsidRPr="00105780">
        <w:rPr>
          <w:b/>
          <w:u w:val="single"/>
          <w:lang w:val="uk-UA"/>
        </w:rPr>
        <w:t>грн. 00 коп.</w:t>
      </w:r>
      <w:r w:rsidRPr="002E5D71">
        <w:rPr>
          <w:b/>
          <w:u w:val="single"/>
          <w:lang w:val="uk-UA"/>
        </w:rPr>
        <w:t xml:space="preserve"> </w:t>
      </w:r>
    </w:p>
    <w:tbl>
      <w:tblPr>
        <w:tblW w:w="5449" w:type="pct"/>
        <w:tblInd w:w="-56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2922"/>
        <w:gridCol w:w="2774"/>
      </w:tblGrid>
      <w:tr w:rsidR="003F6C08" w:rsidRPr="002E5D71" w:rsidTr="000E0796">
        <w:trPr>
          <w:trHeight w:val="15"/>
        </w:trPr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2"/>
              <w:spacing w:before="125" w:beforeAutospacing="0" w:after="125" w:afterAutospacing="0" w:line="15" w:lineRule="atLeast"/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0" w:name="n24"/>
            <w:bookmarkEnd w:id="0"/>
            <w:proofErr w:type="spellStart"/>
            <w:r w:rsidRPr="002E5D71">
              <w:rPr>
                <w:b/>
                <w:sz w:val="18"/>
                <w:szCs w:val="18"/>
              </w:rPr>
              <w:t>Найменування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документа і </w:t>
            </w:r>
            <w:proofErr w:type="spellStart"/>
            <w:r w:rsidRPr="002E5D71">
              <w:rPr>
                <w:b/>
                <w:sz w:val="18"/>
                <w:szCs w:val="18"/>
              </w:rPr>
              <w:t>дії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, за яку </w:t>
            </w:r>
            <w:proofErr w:type="spellStart"/>
            <w:r w:rsidRPr="002E5D71">
              <w:rPr>
                <w:b/>
                <w:sz w:val="18"/>
                <w:szCs w:val="18"/>
              </w:rPr>
              <w:t>справляється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b/>
                <w:sz w:val="18"/>
                <w:szCs w:val="18"/>
              </w:rPr>
              <w:t>судовий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b/>
                <w:sz w:val="18"/>
                <w:szCs w:val="18"/>
              </w:rPr>
              <w:t>збір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, та </w:t>
            </w:r>
            <w:proofErr w:type="spellStart"/>
            <w:r w:rsidRPr="002E5D71">
              <w:rPr>
                <w:b/>
                <w:sz w:val="18"/>
                <w:szCs w:val="18"/>
              </w:rPr>
              <w:t>платника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судового </w:t>
            </w:r>
            <w:proofErr w:type="spellStart"/>
            <w:r w:rsidRPr="002E5D71">
              <w:rPr>
                <w:b/>
                <w:sz w:val="18"/>
                <w:szCs w:val="18"/>
              </w:rPr>
              <w:t>збору</w:t>
            </w:r>
            <w:proofErr w:type="spellEnd"/>
          </w:p>
        </w:tc>
        <w:tc>
          <w:tcPr>
            <w:tcW w:w="569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2"/>
              <w:spacing w:before="125" w:beforeAutospacing="0" w:after="125" w:afterAutospacing="0" w:line="15" w:lineRule="atLeast"/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2E5D71">
              <w:rPr>
                <w:b/>
                <w:sz w:val="18"/>
                <w:szCs w:val="18"/>
              </w:rPr>
              <w:t xml:space="preserve">Ставка судового </w:t>
            </w:r>
            <w:proofErr w:type="spellStart"/>
            <w:r w:rsidRPr="002E5D71">
              <w:rPr>
                <w:b/>
                <w:sz w:val="18"/>
                <w:szCs w:val="18"/>
              </w:rPr>
              <w:t>збору</w:t>
            </w:r>
            <w:proofErr w:type="spellEnd"/>
          </w:p>
        </w:tc>
      </w:tr>
      <w:tr w:rsidR="003F6C08" w:rsidRPr="002E5D71" w:rsidTr="000E0796">
        <w:trPr>
          <w:trHeight w:val="15"/>
        </w:trPr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2"/>
              <w:spacing w:before="125" w:beforeAutospacing="0" w:after="125" w:afterAutospacing="0" w:line="15" w:lineRule="atLeast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9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2"/>
              <w:spacing w:before="125" w:beforeAutospacing="0" w:after="125" w:afterAutospacing="0" w:line="15" w:lineRule="atLeast"/>
              <w:jc w:val="center"/>
              <w:textAlignment w:val="baseline"/>
              <w:rPr>
                <w:b/>
                <w:sz w:val="18"/>
                <w:szCs w:val="18"/>
                <w:lang w:val="uk-UA"/>
              </w:rPr>
            </w:pPr>
            <w:r w:rsidRPr="002E5D71">
              <w:rPr>
                <w:b/>
                <w:sz w:val="18"/>
                <w:szCs w:val="18"/>
                <w:lang w:val="uk-UA"/>
              </w:rPr>
              <w:t xml:space="preserve">Формулювання Закону 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2"/>
              <w:spacing w:before="125" w:beforeAutospacing="0" w:after="125" w:afterAutospacing="0" w:line="15" w:lineRule="atLeast"/>
              <w:jc w:val="center"/>
              <w:textAlignment w:val="baseline"/>
              <w:rPr>
                <w:b/>
                <w:sz w:val="18"/>
                <w:szCs w:val="18"/>
                <w:lang w:val="uk-UA"/>
              </w:rPr>
            </w:pPr>
            <w:r w:rsidRPr="002E5D71">
              <w:rPr>
                <w:b/>
                <w:sz w:val="18"/>
                <w:szCs w:val="18"/>
                <w:lang w:val="uk-UA"/>
              </w:rPr>
              <w:t>В перерахунку до розміру прожиткового мінімуму для працездатних осіб, з 01 січня 201</w:t>
            </w:r>
            <w:r>
              <w:rPr>
                <w:b/>
                <w:sz w:val="18"/>
                <w:szCs w:val="18"/>
                <w:lang w:val="uk-UA"/>
              </w:rPr>
              <w:t>9</w:t>
            </w:r>
            <w:r w:rsidRPr="002E5D71">
              <w:rPr>
                <w:b/>
                <w:sz w:val="18"/>
                <w:szCs w:val="18"/>
                <w:lang w:val="uk-UA"/>
              </w:rPr>
              <w:t xml:space="preserve"> року 1</w:t>
            </w:r>
            <w:r>
              <w:rPr>
                <w:b/>
                <w:sz w:val="18"/>
                <w:szCs w:val="18"/>
                <w:lang w:val="uk-UA"/>
              </w:rPr>
              <w:t>921</w:t>
            </w:r>
            <w:r w:rsidRPr="002E5D71">
              <w:rPr>
                <w:b/>
                <w:sz w:val="18"/>
                <w:szCs w:val="18"/>
                <w:lang w:val="uk-UA"/>
              </w:rPr>
              <w:t xml:space="preserve"> грн.00 коп.</w:t>
            </w:r>
          </w:p>
        </w:tc>
      </w:tr>
      <w:tr w:rsidR="003F6C08" w:rsidRPr="002E5D71" w:rsidTr="000E0796">
        <w:trPr>
          <w:trHeight w:val="15"/>
        </w:trPr>
        <w:tc>
          <w:tcPr>
            <w:tcW w:w="1051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/>
              <w:textAlignment w:val="baseline"/>
              <w:rPr>
                <w:sz w:val="18"/>
                <w:szCs w:val="18"/>
              </w:rPr>
            </w:pPr>
            <w:r w:rsidRPr="002E5D71">
              <w:rPr>
                <w:b/>
                <w:sz w:val="18"/>
                <w:szCs w:val="18"/>
              </w:rPr>
              <w:t xml:space="preserve">1. За </w:t>
            </w:r>
            <w:proofErr w:type="spellStart"/>
            <w:r w:rsidRPr="002E5D71">
              <w:rPr>
                <w:b/>
                <w:sz w:val="18"/>
                <w:szCs w:val="18"/>
              </w:rPr>
              <w:t>подання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до суду:</w:t>
            </w:r>
          </w:p>
        </w:tc>
      </w:tr>
      <w:tr w:rsidR="003F6C08" w:rsidRPr="002E5D71" w:rsidTr="000E0796">
        <w:trPr>
          <w:trHeight w:val="375"/>
        </w:trPr>
        <w:tc>
          <w:tcPr>
            <w:tcW w:w="105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/>
              <w:textAlignment w:val="baseline"/>
              <w:rPr>
                <w:sz w:val="18"/>
                <w:szCs w:val="18"/>
              </w:rPr>
            </w:pPr>
            <w:r w:rsidRPr="002E5D71">
              <w:rPr>
                <w:b/>
                <w:sz w:val="18"/>
                <w:szCs w:val="18"/>
              </w:rPr>
              <w:t>1)</w:t>
            </w:r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b/>
                <w:sz w:val="18"/>
                <w:szCs w:val="18"/>
              </w:rPr>
              <w:t>позовної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заяви </w:t>
            </w:r>
            <w:proofErr w:type="spellStart"/>
            <w:r w:rsidRPr="002E5D71">
              <w:rPr>
                <w:b/>
                <w:sz w:val="18"/>
                <w:szCs w:val="18"/>
              </w:rPr>
              <w:t>майнового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характеру, яка подана:</w:t>
            </w:r>
          </w:p>
        </w:tc>
      </w:tr>
      <w:tr w:rsidR="003F6C08" w:rsidRPr="002E5D71" w:rsidTr="000E0796">
        <w:trPr>
          <w:trHeight w:val="375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/>
              <w:textAlignment w:val="baseline"/>
              <w:rPr>
                <w:sz w:val="18"/>
                <w:szCs w:val="18"/>
              </w:rPr>
            </w:pPr>
            <w:proofErr w:type="spellStart"/>
            <w:r w:rsidRPr="002E5D71">
              <w:rPr>
                <w:sz w:val="18"/>
                <w:szCs w:val="18"/>
              </w:rPr>
              <w:t>юридичною</w:t>
            </w:r>
            <w:proofErr w:type="spellEnd"/>
            <w:r w:rsidRPr="002E5D71">
              <w:rPr>
                <w:sz w:val="18"/>
                <w:szCs w:val="18"/>
              </w:rPr>
              <w:t xml:space="preserve"> особою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1,5 </w:t>
            </w:r>
            <w:proofErr w:type="spellStart"/>
            <w:r w:rsidRPr="002E5D71">
              <w:rPr>
                <w:sz w:val="18"/>
                <w:szCs w:val="18"/>
              </w:rPr>
              <w:t>відсотка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ціни</w:t>
            </w:r>
            <w:proofErr w:type="spellEnd"/>
            <w:r w:rsidRPr="002E5D71">
              <w:rPr>
                <w:sz w:val="18"/>
                <w:szCs w:val="18"/>
              </w:rPr>
              <w:t xml:space="preserve"> позову, але не </w:t>
            </w:r>
            <w:proofErr w:type="spellStart"/>
            <w:r w:rsidRPr="002E5D71">
              <w:rPr>
                <w:sz w:val="18"/>
                <w:szCs w:val="18"/>
              </w:rPr>
              <w:t>менше</w:t>
            </w:r>
            <w:proofErr w:type="spellEnd"/>
            <w:r w:rsidRPr="002E5D71">
              <w:rPr>
                <w:sz w:val="18"/>
                <w:szCs w:val="18"/>
              </w:rPr>
              <w:t xml:space="preserve"> 1 </w:t>
            </w:r>
            <w:r w:rsidRPr="002E5D71">
              <w:rPr>
                <w:sz w:val="18"/>
                <w:szCs w:val="18"/>
                <w:lang w:val="uk-UA"/>
              </w:rPr>
              <w:t>розміру прожиткового мінімуму для працездатних осіб становить</w:t>
            </w:r>
            <w:r>
              <w:rPr>
                <w:sz w:val="18"/>
                <w:szCs w:val="18"/>
                <w:lang w:val="uk-UA"/>
              </w:rPr>
              <w:t xml:space="preserve"> і не більше 350 </w:t>
            </w:r>
            <w:proofErr w:type="spellStart"/>
            <w:r>
              <w:rPr>
                <w:sz w:val="18"/>
                <w:szCs w:val="18"/>
                <w:lang w:val="uk-UA"/>
              </w:rPr>
              <w:t>прож.мінім.для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uk-UA"/>
              </w:rPr>
              <w:t>працезд.громадян</w:t>
            </w:r>
            <w:proofErr w:type="spellEnd"/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1,5 </w:t>
            </w:r>
            <w:proofErr w:type="spellStart"/>
            <w:r w:rsidRPr="002E5D71">
              <w:rPr>
                <w:sz w:val="18"/>
                <w:szCs w:val="18"/>
              </w:rPr>
              <w:t>відсотка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ціни</w:t>
            </w:r>
            <w:proofErr w:type="spellEnd"/>
            <w:r w:rsidRPr="002E5D71">
              <w:rPr>
                <w:sz w:val="18"/>
                <w:szCs w:val="18"/>
              </w:rPr>
              <w:t xml:space="preserve"> позову, але не </w:t>
            </w:r>
            <w:proofErr w:type="spellStart"/>
            <w:r w:rsidRPr="002E5D71">
              <w:rPr>
                <w:sz w:val="18"/>
                <w:szCs w:val="18"/>
              </w:rPr>
              <w:t>менше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102EF4">
              <w:rPr>
                <w:b/>
                <w:sz w:val="18"/>
                <w:szCs w:val="18"/>
                <w:lang w:val="uk-UA"/>
              </w:rPr>
              <w:t>1</w:t>
            </w:r>
            <w:r>
              <w:rPr>
                <w:b/>
                <w:sz w:val="18"/>
                <w:szCs w:val="18"/>
                <w:lang w:val="uk-UA"/>
              </w:rPr>
              <w:t>921</w:t>
            </w:r>
            <w:r w:rsidRPr="00102EF4">
              <w:rPr>
                <w:b/>
                <w:sz w:val="18"/>
                <w:szCs w:val="18"/>
                <w:lang w:val="uk-UA"/>
              </w:rPr>
              <w:t xml:space="preserve">,00 </w:t>
            </w:r>
            <w:proofErr w:type="spellStart"/>
            <w:r w:rsidRPr="00102EF4">
              <w:rPr>
                <w:b/>
                <w:sz w:val="18"/>
                <w:szCs w:val="18"/>
                <w:lang w:val="uk-UA"/>
              </w:rPr>
              <w:t>грн</w:t>
            </w:r>
            <w:r w:rsidRPr="002E5D71">
              <w:rPr>
                <w:b/>
                <w:sz w:val="18"/>
                <w:szCs w:val="18"/>
                <w:lang w:val="uk-UA"/>
              </w:rPr>
              <w:t>.</w:t>
            </w:r>
            <w:r>
              <w:rPr>
                <w:b/>
                <w:sz w:val="18"/>
                <w:szCs w:val="18"/>
                <w:lang w:val="uk-UA"/>
              </w:rPr>
              <w:t>і</w:t>
            </w:r>
            <w:proofErr w:type="spellEnd"/>
            <w:r>
              <w:rPr>
                <w:b/>
                <w:sz w:val="18"/>
                <w:szCs w:val="18"/>
                <w:lang w:val="uk-UA"/>
              </w:rPr>
              <w:t xml:space="preserve"> не більше </w:t>
            </w:r>
            <w:bookmarkStart w:id="1" w:name="_GoBack"/>
            <w:r>
              <w:rPr>
                <w:b/>
                <w:sz w:val="18"/>
                <w:szCs w:val="18"/>
                <w:lang w:val="uk-UA"/>
              </w:rPr>
              <w:t>672350</w:t>
            </w:r>
            <w:bookmarkEnd w:id="1"/>
            <w:r>
              <w:rPr>
                <w:b/>
                <w:sz w:val="18"/>
                <w:szCs w:val="18"/>
                <w:lang w:val="uk-UA"/>
              </w:rPr>
              <w:t>,00 грн.</w:t>
            </w:r>
          </w:p>
        </w:tc>
      </w:tr>
      <w:tr w:rsidR="003F6C08" w:rsidRPr="002E5D71" w:rsidTr="000E0796">
        <w:trPr>
          <w:trHeight w:val="375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/>
              <w:textAlignment w:val="baseline"/>
              <w:rPr>
                <w:sz w:val="18"/>
                <w:szCs w:val="18"/>
              </w:rPr>
            </w:pPr>
            <w:proofErr w:type="spellStart"/>
            <w:r w:rsidRPr="002E5D71">
              <w:rPr>
                <w:sz w:val="18"/>
                <w:szCs w:val="18"/>
              </w:rPr>
              <w:t>фізичною</w:t>
            </w:r>
            <w:proofErr w:type="spellEnd"/>
            <w:r w:rsidRPr="002E5D71">
              <w:rPr>
                <w:sz w:val="18"/>
                <w:szCs w:val="18"/>
              </w:rPr>
              <w:t xml:space="preserve"> особою </w:t>
            </w:r>
            <w:proofErr w:type="spellStart"/>
            <w:r w:rsidRPr="002E5D71">
              <w:rPr>
                <w:sz w:val="18"/>
                <w:szCs w:val="18"/>
              </w:rPr>
              <w:t>або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фізичною</w:t>
            </w:r>
            <w:proofErr w:type="spellEnd"/>
            <w:r w:rsidRPr="002E5D71">
              <w:rPr>
                <w:sz w:val="18"/>
                <w:szCs w:val="18"/>
              </w:rPr>
              <w:t xml:space="preserve"> особою - </w:t>
            </w:r>
            <w:proofErr w:type="spellStart"/>
            <w:r w:rsidRPr="002E5D71">
              <w:rPr>
                <w:sz w:val="18"/>
                <w:szCs w:val="18"/>
              </w:rPr>
              <w:t>підприємцем</w:t>
            </w:r>
            <w:proofErr w:type="spellEnd"/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1 </w:t>
            </w:r>
            <w:proofErr w:type="spellStart"/>
            <w:r w:rsidRPr="002E5D71">
              <w:rPr>
                <w:sz w:val="18"/>
                <w:szCs w:val="18"/>
              </w:rPr>
              <w:t>відсоток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ціни</w:t>
            </w:r>
            <w:proofErr w:type="spellEnd"/>
            <w:r w:rsidRPr="002E5D71">
              <w:rPr>
                <w:sz w:val="18"/>
                <w:szCs w:val="18"/>
              </w:rPr>
              <w:t xml:space="preserve"> позову, але не </w:t>
            </w:r>
            <w:proofErr w:type="spellStart"/>
            <w:r w:rsidRPr="002E5D71">
              <w:rPr>
                <w:sz w:val="18"/>
                <w:szCs w:val="18"/>
              </w:rPr>
              <w:t>менше</w:t>
            </w:r>
            <w:proofErr w:type="spellEnd"/>
            <w:r w:rsidRPr="002E5D71">
              <w:rPr>
                <w:sz w:val="18"/>
                <w:szCs w:val="18"/>
              </w:rPr>
              <w:t xml:space="preserve"> 0,4</w:t>
            </w:r>
            <w:r w:rsidRPr="002E5D71">
              <w:rPr>
                <w:sz w:val="18"/>
                <w:szCs w:val="18"/>
                <w:lang w:val="uk-UA"/>
              </w:rPr>
              <w:t xml:space="preserve"> розміру </w:t>
            </w:r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>прожиткового мінімуму для працездатних осіб становить</w:t>
            </w:r>
            <w:r w:rsidRPr="002E5D71">
              <w:rPr>
                <w:sz w:val="18"/>
                <w:szCs w:val="18"/>
              </w:rPr>
              <w:t xml:space="preserve"> та не </w:t>
            </w:r>
            <w:proofErr w:type="spellStart"/>
            <w:r w:rsidRPr="002E5D71">
              <w:rPr>
                <w:sz w:val="18"/>
                <w:szCs w:val="18"/>
              </w:rPr>
              <w:t>більше</w:t>
            </w:r>
            <w:proofErr w:type="spellEnd"/>
            <w:r w:rsidRPr="002E5D71">
              <w:rPr>
                <w:sz w:val="18"/>
                <w:szCs w:val="18"/>
              </w:rPr>
              <w:t xml:space="preserve"> 5</w:t>
            </w:r>
            <w:r w:rsidRPr="002E5D71">
              <w:rPr>
                <w:sz w:val="18"/>
                <w:szCs w:val="18"/>
                <w:lang w:val="uk-UA"/>
              </w:rPr>
              <w:t xml:space="preserve"> розмірів</w:t>
            </w:r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>прожиткових мінімумів для працездатних</w:t>
            </w:r>
            <w:r>
              <w:rPr>
                <w:sz w:val="18"/>
                <w:szCs w:val="18"/>
                <w:lang w:val="uk-UA"/>
              </w:rPr>
              <w:t xml:space="preserve"> осіб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/>
              <w:textAlignment w:val="baseline"/>
              <w:rPr>
                <w:sz w:val="18"/>
                <w:szCs w:val="18"/>
                <w:lang w:val="uk-UA"/>
              </w:rPr>
            </w:pPr>
            <w:r w:rsidRPr="002E5D71">
              <w:rPr>
                <w:sz w:val="18"/>
                <w:szCs w:val="18"/>
              </w:rPr>
              <w:t xml:space="preserve">1 </w:t>
            </w:r>
            <w:proofErr w:type="spellStart"/>
            <w:r w:rsidRPr="002E5D71">
              <w:rPr>
                <w:sz w:val="18"/>
                <w:szCs w:val="18"/>
              </w:rPr>
              <w:t>відсоток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ціни</w:t>
            </w:r>
            <w:proofErr w:type="spellEnd"/>
            <w:r w:rsidRPr="002E5D71">
              <w:rPr>
                <w:sz w:val="18"/>
                <w:szCs w:val="18"/>
              </w:rPr>
              <w:t xml:space="preserve"> позову, але не </w:t>
            </w:r>
            <w:proofErr w:type="spellStart"/>
            <w:r w:rsidRPr="002E5D71">
              <w:rPr>
                <w:sz w:val="18"/>
                <w:szCs w:val="18"/>
              </w:rPr>
              <w:t>менше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D63267">
              <w:rPr>
                <w:b/>
                <w:sz w:val="18"/>
                <w:szCs w:val="18"/>
                <w:lang w:val="uk-UA"/>
              </w:rPr>
              <w:t>7</w:t>
            </w:r>
            <w:r>
              <w:rPr>
                <w:b/>
                <w:sz w:val="18"/>
                <w:szCs w:val="18"/>
                <w:lang w:val="uk-UA"/>
              </w:rPr>
              <w:t>68,4</w:t>
            </w:r>
            <w:r w:rsidRPr="00102EF4">
              <w:rPr>
                <w:b/>
                <w:sz w:val="18"/>
                <w:szCs w:val="18"/>
                <w:lang w:val="uk-UA"/>
              </w:rPr>
              <w:t>0</w:t>
            </w:r>
            <w:r w:rsidRPr="002E5D71">
              <w:rPr>
                <w:b/>
                <w:sz w:val="18"/>
                <w:szCs w:val="18"/>
                <w:lang w:val="uk-UA"/>
              </w:rPr>
              <w:t xml:space="preserve"> грн</w:t>
            </w:r>
            <w:r w:rsidRPr="002E5D71">
              <w:rPr>
                <w:sz w:val="18"/>
                <w:szCs w:val="18"/>
                <w:lang w:val="uk-UA"/>
              </w:rPr>
              <w:t xml:space="preserve">. </w:t>
            </w:r>
            <w:r w:rsidRPr="002E5D71">
              <w:rPr>
                <w:sz w:val="18"/>
                <w:szCs w:val="18"/>
              </w:rPr>
              <w:t xml:space="preserve">та не </w:t>
            </w:r>
            <w:proofErr w:type="spellStart"/>
            <w:r w:rsidRPr="002E5D71">
              <w:rPr>
                <w:sz w:val="18"/>
                <w:szCs w:val="18"/>
              </w:rPr>
              <w:t>більше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  <w:lang w:val="uk-UA"/>
              </w:rPr>
              <w:t>9605</w:t>
            </w:r>
            <w:r w:rsidRPr="002E5D71">
              <w:rPr>
                <w:b/>
                <w:sz w:val="18"/>
                <w:szCs w:val="18"/>
                <w:lang w:val="uk-UA"/>
              </w:rPr>
              <w:t>,00 грн.</w:t>
            </w:r>
            <w:r w:rsidRPr="002E5D71">
              <w:rPr>
                <w:sz w:val="18"/>
                <w:szCs w:val="18"/>
                <w:lang w:val="uk-UA"/>
              </w:rPr>
              <w:t xml:space="preserve"> </w:t>
            </w:r>
          </w:p>
        </w:tc>
      </w:tr>
      <w:tr w:rsidR="003F6C08" w:rsidRPr="002E5D71" w:rsidTr="000E0796">
        <w:trPr>
          <w:trHeight w:val="195"/>
        </w:trPr>
        <w:tc>
          <w:tcPr>
            <w:tcW w:w="105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/>
              <w:textAlignment w:val="baseline"/>
              <w:rPr>
                <w:b/>
                <w:sz w:val="18"/>
                <w:szCs w:val="18"/>
              </w:rPr>
            </w:pPr>
            <w:r w:rsidRPr="002E5D71">
              <w:rPr>
                <w:b/>
                <w:sz w:val="18"/>
                <w:szCs w:val="18"/>
              </w:rPr>
              <w:t xml:space="preserve">2) </w:t>
            </w:r>
            <w:proofErr w:type="spellStart"/>
            <w:r w:rsidRPr="002E5D71">
              <w:rPr>
                <w:b/>
                <w:sz w:val="18"/>
                <w:szCs w:val="18"/>
              </w:rPr>
              <w:t>позовної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заяви </w:t>
            </w:r>
            <w:proofErr w:type="spellStart"/>
            <w:r w:rsidRPr="002E5D71">
              <w:rPr>
                <w:b/>
                <w:sz w:val="18"/>
                <w:szCs w:val="18"/>
              </w:rPr>
              <w:t>немайнового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характеру, яка подана:</w:t>
            </w:r>
          </w:p>
        </w:tc>
      </w:tr>
      <w:tr w:rsidR="003F6C08" w:rsidRPr="002E5D71" w:rsidTr="000E0796">
        <w:trPr>
          <w:trHeight w:val="426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95" w:lineRule="atLeast"/>
              <w:textAlignment w:val="baseline"/>
              <w:rPr>
                <w:sz w:val="18"/>
                <w:szCs w:val="18"/>
              </w:rPr>
            </w:pPr>
            <w:proofErr w:type="spellStart"/>
            <w:r w:rsidRPr="002E5D71">
              <w:rPr>
                <w:sz w:val="18"/>
                <w:szCs w:val="18"/>
              </w:rPr>
              <w:t>юридичною</w:t>
            </w:r>
            <w:proofErr w:type="spellEnd"/>
            <w:r w:rsidRPr="002E5D71">
              <w:rPr>
                <w:sz w:val="18"/>
                <w:szCs w:val="18"/>
              </w:rPr>
              <w:t xml:space="preserve"> особою </w:t>
            </w:r>
            <w:proofErr w:type="spellStart"/>
            <w:r w:rsidRPr="002E5D71">
              <w:rPr>
                <w:sz w:val="18"/>
                <w:szCs w:val="18"/>
              </w:rPr>
              <w:t>або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фізичною</w:t>
            </w:r>
            <w:proofErr w:type="spellEnd"/>
            <w:r w:rsidRPr="002E5D71">
              <w:rPr>
                <w:sz w:val="18"/>
                <w:szCs w:val="18"/>
              </w:rPr>
              <w:t xml:space="preserve"> особою - </w:t>
            </w:r>
            <w:proofErr w:type="spellStart"/>
            <w:r w:rsidRPr="002E5D71">
              <w:rPr>
                <w:sz w:val="18"/>
                <w:szCs w:val="18"/>
              </w:rPr>
              <w:t>підприємцем</w:t>
            </w:r>
            <w:proofErr w:type="spellEnd"/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9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1 </w:t>
            </w:r>
            <w:proofErr w:type="spellStart"/>
            <w:r w:rsidRPr="002E5D71">
              <w:rPr>
                <w:sz w:val="18"/>
                <w:szCs w:val="18"/>
              </w:rPr>
              <w:t>розмір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>прожиткового мінімуму для працездатних осіб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95" w:lineRule="atLeast"/>
              <w:textAlignment w:val="baseline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1921</w:t>
            </w:r>
            <w:r w:rsidRPr="002E5D71">
              <w:rPr>
                <w:b/>
                <w:sz w:val="18"/>
                <w:szCs w:val="18"/>
                <w:lang w:val="uk-UA"/>
              </w:rPr>
              <w:t>,00 грн.</w:t>
            </w:r>
          </w:p>
        </w:tc>
      </w:tr>
      <w:tr w:rsidR="003F6C08" w:rsidRPr="002E5D71" w:rsidTr="000E0796">
        <w:trPr>
          <w:trHeight w:val="465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95" w:lineRule="atLeast"/>
              <w:textAlignment w:val="baseline"/>
              <w:rPr>
                <w:sz w:val="18"/>
                <w:szCs w:val="18"/>
              </w:rPr>
            </w:pPr>
            <w:proofErr w:type="spellStart"/>
            <w:r w:rsidRPr="002E5D71">
              <w:rPr>
                <w:sz w:val="18"/>
                <w:szCs w:val="18"/>
              </w:rPr>
              <w:t>фізичною</w:t>
            </w:r>
            <w:proofErr w:type="spellEnd"/>
            <w:r w:rsidRPr="002E5D71">
              <w:rPr>
                <w:sz w:val="18"/>
                <w:szCs w:val="18"/>
              </w:rPr>
              <w:t xml:space="preserve"> особою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9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0,4 </w:t>
            </w:r>
            <w:proofErr w:type="spellStart"/>
            <w:r w:rsidRPr="002E5D71">
              <w:rPr>
                <w:sz w:val="18"/>
                <w:szCs w:val="18"/>
              </w:rPr>
              <w:t>розміру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>прожиткового мінімум</w:t>
            </w:r>
            <w:r>
              <w:rPr>
                <w:sz w:val="18"/>
                <w:szCs w:val="18"/>
                <w:lang w:val="uk-UA"/>
              </w:rPr>
              <w:t xml:space="preserve">у для працездатних осіб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95" w:lineRule="atLeast"/>
              <w:textAlignment w:val="baseline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768,40</w:t>
            </w:r>
            <w:r w:rsidRPr="002E5D71">
              <w:rPr>
                <w:b/>
                <w:sz w:val="18"/>
                <w:szCs w:val="18"/>
                <w:lang w:val="uk-UA"/>
              </w:rPr>
              <w:t xml:space="preserve"> грн. </w:t>
            </w:r>
          </w:p>
        </w:tc>
      </w:tr>
      <w:tr w:rsidR="003F6C08" w:rsidRPr="002E5D71" w:rsidTr="000E0796">
        <w:trPr>
          <w:trHeight w:val="219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b/>
                <w:sz w:val="18"/>
                <w:szCs w:val="18"/>
              </w:rPr>
              <w:t>3)</w:t>
            </w:r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b/>
                <w:sz w:val="18"/>
                <w:szCs w:val="18"/>
              </w:rPr>
              <w:t>позовної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заяви: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/>
              <w:textAlignment w:val="baseline"/>
              <w:rPr>
                <w:sz w:val="18"/>
                <w:szCs w:val="18"/>
              </w:rPr>
            </w:pPr>
          </w:p>
        </w:tc>
      </w:tr>
      <w:tr w:rsidR="003F6C08" w:rsidRPr="002E5D71" w:rsidTr="000E0796">
        <w:trPr>
          <w:trHeight w:val="609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про </w:t>
            </w:r>
            <w:proofErr w:type="spellStart"/>
            <w:r w:rsidRPr="002E5D71">
              <w:rPr>
                <w:sz w:val="18"/>
                <w:szCs w:val="18"/>
              </w:rPr>
              <w:t>розірвання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шлюбу</w:t>
            </w:r>
            <w:proofErr w:type="spellEnd"/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0,4 </w:t>
            </w:r>
            <w:proofErr w:type="spellStart"/>
            <w:r w:rsidRPr="002E5D71">
              <w:rPr>
                <w:sz w:val="18"/>
                <w:szCs w:val="18"/>
              </w:rPr>
              <w:t>розміру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>прожиткового мінімум</w:t>
            </w:r>
            <w:r>
              <w:rPr>
                <w:sz w:val="18"/>
                <w:szCs w:val="18"/>
                <w:lang w:val="uk-UA"/>
              </w:rPr>
              <w:t xml:space="preserve">у для працездатних осіб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768,40</w:t>
            </w:r>
            <w:r w:rsidRPr="002E5D71">
              <w:rPr>
                <w:b/>
                <w:sz w:val="18"/>
                <w:szCs w:val="18"/>
                <w:lang w:val="uk-UA"/>
              </w:rPr>
              <w:t xml:space="preserve"> грн.</w:t>
            </w:r>
          </w:p>
        </w:tc>
      </w:tr>
      <w:tr w:rsidR="003F6C08" w:rsidRPr="002E5D71" w:rsidTr="000E0796">
        <w:trPr>
          <w:trHeight w:val="1355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про </w:t>
            </w:r>
            <w:proofErr w:type="spellStart"/>
            <w:r w:rsidRPr="002E5D71">
              <w:rPr>
                <w:sz w:val="18"/>
                <w:szCs w:val="18"/>
              </w:rPr>
              <w:t>поділ</w:t>
            </w:r>
            <w:proofErr w:type="spellEnd"/>
            <w:r w:rsidRPr="002E5D71">
              <w:rPr>
                <w:sz w:val="18"/>
                <w:szCs w:val="18"/>
              </w:rPr>
              <w:t xml:space="preserve"> майна при </w:t>
            </w:r>
            <w:proofErr w:type="spellStart"/>
            <w:r w:rsidRPr="002E5D71">
              <w:rPr>
                <w:sz w:val="18"/>
                <w:szCs w:val="18"/>
              </w:rPr>
              <w:t>розірванні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шлюбу</w:t>
            </w:r>
            <w:proofErr w:type="spellEnd"/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1 </w:t>
            </w:r>
            <w:proofErr w:type="spellStart"/>
            <w:r w:rsidRPr="002E5D71">
              <w:rPr>
                <w:sz w:val="18"/>
                <w:szCs w:val="18"/>
              </w:rPr>
              <w:t>відсоток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ціни</w:t>
            </w:r>
            <w:proofErr w:type="spellEnd"/>
            <w:r w:rsidRPr="002E5D71">
              <w:rPr>
                <w:sz w:val="18"/>
                <w:szCs w:val="18"/>
              </w:rPr>
              <w:t xml:space="preserve"> позову, але не </w:t>
            </w:r>
            <w:proofErr w:type="spellStart"/>
            <w:r w:rsidRPr="002E5D71">
              <w:rPr>
                <w:sz w:val="18"/>
                <w:szCs w:val="18"/>
              </w:rPr>
              <w:t>менше</w:t>
            </w:r>
            <w:proofErr w:type="spellEnd"/>
            <w:r w:rsidRPr="002E5D71">
              <w:rPr>
                <w:sz w:val="18"/>
                <w:szCs w:val="18"/>
              </w:rPr>
              <w:t xml:space="preserve"> 0,4 </w:t>
            </w:r>
            <w:proofErr w:type="spellStart"/>
            <w:r w:rsidRPr="002E5D71">
              <w:rPr>
                <w:sz w:val="18"/>
                <w:szCs w:val="18"/>
              </w:rPr>
              <w:t>розміру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>прожиткового мінімуму для працездатних осіб становить</w:t>
            </w:r>
            <w:r w:rsidRPr="002E5D71">
              <w:rPr>
                <w:sz w:val="18"/>
                <w:szCs w:val="18"/>
              </w:rPr>
              <w:t xml:space="preserve"> та не </w:t>
            </w:r>
            <w:proofErr w:type="spellStart"/>
            <w:r w:rsidRPr="002E5D71">
              <w:rPr>
                <w:sz w:val="18"/>
                <w:szCs w:val="18"/>
              </w:rPr>
              <w:t>більше</w:t>
            </w:r>
            <w:proofErr w:type="spellEnd"/>
            <w:r w:rsidRPr="002E5D71">
              <w:rPr>
                <w:sz w:val="18"/>
                <w:szCs w:val="18"/>
              </w:rPr>
              <w:t xml:space="preserve"> 3 </w:t>
            </w:r>
            <w:proofErr w:type="spellStart"/>
            <w:r w:rsidRPr="002E5D71">
              <w:rPr>
                <w:sz w:val="18"/>
                <w:szCs w:val="18"/>
              </w:rPr>
              <w:t>розмірів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>прожиткового мінімум</w:t>
            </w:r>
            <w:r>
              <w:rPr>
                <w:sz w:val="18"/>
                <w:szCs w:val="18"/>
                <w:lang w:val="uk-UA"/>
              </w:rPr>
              <w:t>у для працездатних осіб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  <w:lang w:val="uk-UA"/>
              </w:rPr>
            </w:pPr>
            <w:r w:rsidRPr="002E5D71">
              <w:rPr>
                <w:sz w:val="18"/>
                <w:szCs w:val="18"/>
              </w:rPr>
              <w:t xml:space="preserve">1 </w:t>
            </w:r>
            <w:proofErr w:type="spellStart"/>
            <w:r w:rsidRPr="002E5D71">
              <w:rPr>
                <w:sz w:val="18"/>
                <w:szCs w:val="18"/>
              </w:rPr>
              <w:t>відсоток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ціни</w:t>
            </w:r>
            <w:proofErr w:type="spellEnd"/>
            <w:r w:rsidRPr="002E5D71">
              <w:rPr>
                <w:sz w:val="18"/>
                <w:szCs w:val="18"/>
              </w:rPr>
              <w:t xml:space="preserve"> позову, але не </w:t>
            </w:r>
            <w:proofErr w:type="spellStart"/>
            <w:r w:rsidRPr="002E5D71">
              <w:rPr>
                <w:sz w:val="18"/>
                <w:szCs w:val="18"/>
              </w:rPr>
              <w:t>менше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 xml:space="preserve"> </w:t>
            </w:r>
            <w:r>
              <w:rPr>
                <w:b/>
                <w:sz w:val="18"/>
                <w:szCs w:val="18"/>
                <w:lang w:val="uk-UA"/>
              </w:rPr>
              <w:t>768,4</w:t>
            </w:r>
            <w:r w:rsidRPr="002E5D71">
              <w:rPr>
                <w:b/>
                <w:sz w:val="18"/>
                <w:szCs w:val="18"/>
                <w:lang w:val="uk-UA"/>
              </w:rPr>
              <w:t xml:space="preserve"> грн</w:t>
            </w:r>
            <w:r w:rsidRPr="002E5D71">
              <w:rPr>
                <w:sz w:val="18"/>
                <w:szCs w:val="18"/>
                <w:lang w:val="uk-UA"/>
              </w:rPr>
              <w:t xml:space="preserve">. </w:t>
            </w:r>
            <w:r w:rsidRPr="002E5D71">
              <w:rPr>
                <w:sz w:val="18"/>
                <w:szCs w:val="18"/>
              </w:rPr>
              <w:t xml:space="preserve">та не </w:t>
            </w:r>
            <w:proofErr w:type="spellStart"/>
            <w:r w:rsidRPr="002E5D71">
              <w:rPr>
                <w:sz w:val="18"/>
                <w:szCs w:val="18"/>
              </w:rPr>
              <w:t>більше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  <w:lang w:val="uk-UA"/>
              </w:rPr>
              <w:t>5763</w:t>
            </w:r>
            <w:r w:rsidRPr="00D63267">
              <w:rPr>
                <w:b/>
                <w:sz w:val="18"/>
                <w:szCs w:val="18"/>
                <w:lang w:val="uk-UA"/>
              </w:rPr>
              <w:t>,</w:t>
            </w:r>
            <w:r w:rsidRPr="002E5D71">
              <w:rPr>
                <w:b/>
                <w:sz w:val="18"/>
                <w:szCs w:val="18"/>
                <w:lang w:val="uk-UA"/>
              </w:rPr>
              <w:t>00 грн.</w:t>
            </w:r>
          </w:p>
        </w:tc>
      </w:tr>
      <w:tr w:rsidR="003F6C08" w:rsidRPr="002E5D71" w:rsidTr="000E0796">
        <w:trPr>
          <w:trHeight w:val="892"/>
        </w:trPr>
        <w:tc>
          <w:tcPr>
            <w:tcW w:w="105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/>
              <w:jc w:val="both"/>
              <w:textAlignment w:val="baseline"/>
              <w:rPr>
                <w:sz w:val="18"/>
                <w:szCs w:val="18"/>
                <w:lang w:val="uk-UA"/>
              </w:rPr>
            </w:pPr>
            <w:r w:rsidRPr="002E5D71">
              <w:rPr>
                <w:b/>
                <w:sz w:val="18"/>
                <w:szCs w:val="18"/>
              </w:rPr>
              <w:t>4</w:t>
            </w:r>
            <w:r w:rsidRPr="00E957F7">
              <w:rPr>
                <w:b/>
                <w:sz w:val="18"/>
                <w:szCs w:val="18"/>
              </w:rPr>
              <w:t>)</w:t>
            </w:r>
            <w:r w:rsidRPr="00E957F7">
              <w:rPr>
                <w:sz w:val="18"/>
                <w:szCs w:val="18"/>
              </w:rPr>
              <w:t xml:space="preserve"> заяви у справах </w:t>
            </w:r>
            <w:proofErr w:type="spellStart"/>
            <w:r w:rsidRPr="00E957F7">
              <w:rPr>
                <w:sz w:val="18"/>
                <w:szCs w:val="18"/>
              </w:rPr>
              <w:t>окремого</w:t>
            </w:r>
            <w:proofErr w:type="spellEnd"/>
            <w:r w:rsidRPr="00E957F7">
              <w:rPr>
                <w:sz w:val="18"/>
                <w:szCs w:val="18"/>
              </w:rPr>
              <w:t xml:space="preserve"> </w:t>
            </w:r>
            <w:proofErr w:type="spellStart"/>
            <w:r w:rsidRPr="00E957F7">
              <w:rPr>
                <w:sz w:val="18"/>
                <w:szCs w:val="18"/>
              </w:rPr>
              <w:t>провадження</w:t>
            </w:r>
            <w:proofErr w:type="spellEnd"/>
            <w:r w:rsidRPr="00E957F7">
              <w:rPr>
                <w:sz w:val="18"/>
                <w:szCs w:val="18"/>
              </w:rPr>
              <w:t xml:space="preserve">; заяви про </w:t>
            </w:r>
            <w:proofErr w:type="spellStart"/>
            <w:r w:rsidRPr="00E957F7">
              <w:rPr>
                <w:sz w:val="18"/>
                <w:szCs w:val="18"/>
              </w:rPr>
              <w:t>забезпечення</w:t>
            </w:r>
            <w:proofErr w:type="spellEnd"/>
            <w:r w:rsidRPr="00E957F7">
              <w:rPr>
                <w:sz w:val="18"/>
                <w:szCs w:val="18"/>
              </w:rPr>
              <w:t xml:space="preserve"> </w:t>
            </w:r>
            <w:proofErr w:type="spellStart"/>
            <w:r w:rsidRPr="00E957F7">
              <w:rPr>
                <w:sz w:val="18"/>
                <w:szCs w:val="18"/>
              </w:rPr>
              <w:t>доказів</w:t>
            </w:r>
            <w:proofErr w:type="spellEnd"/>
            <w:r w:rsidRPr="00E957F7">
              <w:rPr>
                <w:sz w:val="18"/>
                <w:szCs w:val="18"/>
              </w:rPr>
              <w:t xml:space="preserve"> </w:t>
            </w:r>
            <w:proofErr w:type="spellStart"/>
            <w:r w:rsidRPr="00E957F7">
              <w:rPr>
                <w:sz w:val="18"/>
                <w:szCs w:val="18"/>
              </w:rPr>
              <w:t>або</w:t>
            </w:r>
            <w:proofErr w:type="spellEnd"/>
            <w:r w:rsidRPr="00E957F7">
              <w:rPr>
                <w:sz w:val="18"/>
                <w:szCs w:val="18"/>
              </w:rPr>
              <w:t xml:space="preserve"> позову; заяви про перегляд заочного </w:t>
            </w:r>
            <w:proofErr w:type="spellStart"/>
            <w:r w:rsidRPr="00E957F7">
              <w:rPr>
                <w:sz w:val="18"/>
                <w:szCs w:val="18"/>
              </w:rPr>
              <w:t>рішення</w:t>
            </w:r>
            <w:proofErr w:type="spellEnd"/>
            <w:r w:rsidRPr="00E957F7">
              <w:rPr>
                <w:sz w:val="18"/>
                <w:szCs w:val="18"/>
              </w:rPr>
              <w:t xml:space="preserve">; заяви про </w:t>
            </w:r>
            <w:proofErr w:type="spellStart"/>
            <w:r w:rsidRPr="00E957F7">
              <w:rPr>
                <w:sz w:val="18"/>
                <w:szCs w:val="18"/>
              </w:rPr>
              <w:t>скасування</w:t>
            </w:r>
            <w:proofErr w:type="spellEnd"/>
            <w:r w:rsidRPr="00E957F7">
              <w:rPr>
                <w:sz w:val="18"/>
                <w:szCs w:val="18"/>
              </w:rPr>
              <w:t xml:space="preserve"> </w:t>
            </w:r>
            <w:proofErr w:type="spellStart"/>
            <w:r w:rsidRPr="00E957F7">
              <w:rPr>
                <w:sz w:val="18"/>
                <w:szCs w:val="18"/>
              </w:rPr>
              <w:t>рішення</w:t>
            </w:r>
            <w:proofErr w:type="spellEnd"/>
            <w:r w:rsidRPr="00E957F7">
              <w:rPr>
                <w:sz w:val="18"/>
                <w:szCs w:val="18"/>
              </w:rPr>
              <w:t xml:space="preserve"> </w:t>
            </w:r>
            <w:proofErr w:type="spellStart"/>
            <w:r w:rsidRPr="00E957F7">
              <w:rPr>
                <w:sz w:val="18"/>
                <w:szCs w:val="18"/>
              </w:rPr>
              <w:t>третейського</w:t>
            </w:r>
            <w:proofErr w:type="spellEnd"/>
            <w:r w:rsidRPr="00E957F7">
              <w:rPr>
                <w:sz w:val="18"/>
                <w:szCs w:val="18"/>
              </w:rPr>
              <w:t xml:space="preserve"> суду (</w:t>
            </w:r>
            <w:proofErr w:type="spellStart"/>
            <w:r w:rsidRPr="00E957F7">
              <w:rPr>
                <w:sz w:val="18"/>
                <w:szCs w:val="18"/>
              </w:rPr>
              <w:t>міжнародного</w:t>
            </w:r>
            <w:proofErr w:type="spellEnd"/>
            <w:r w:rsidRPr="00E957F7">
              <w:rPr>
                <w:sz w:val="18"/>
                <w:szCs w:val="18"/>
              </w:rPr>
              <w:t xml:space="preserve"> </w:t>
            </w:r>
            <w:proofErr w:type="spellStart"/>
            <w:r w:rsidRPr="00E957F7">
              <w:rPr>
                <w:sz w:val="18"/>
                <w:szCs w:val="18"/>
              </w:rPr>
              <w:t>комерційного</w:t>
            </w:r>
            <w:proofErr w:type="spellEnd"/>
            <w:r w:rsidRPr="00E957F7">
              <w:rPr>
                <w:sz w:val="18"/>
                <w:szCs w:val="18"/>
              </w:rPr>
              <w:t xml:space="preserve"> </w:t>
            </w:r>
            <w:proofErr w:type="spellStart"/>
            <w:r w:rsidRPr="00E957F7">
              <w:rPr>
                <w:sz w:val="18"/>
                <w:szCs w:val="18"/>
              </w:rPr>
              <w:t>арбітражу</w:t>
            </w:r>
            <w:proofErr w:type="spellEnd"/>
            <w:r w:rsidRPr="00E957F7">
              <w:rPr>
                <w:sz w:val="18"/>
                <w:szCs w:val="18"/>
              </w:rPr>
              <w:t xml:space="preserve">); заяви про </w:t>
            </w:r>
            <w:proofErr w:type="spellStart"/>
            <w:r w:rsidRPr="00E957F7">
              <w:rPr>
                <w:sz w:val="18"/>
                <w:szCs w:val="18"/>
              </w:rPr>
              <w:t>видачу</w:t>
            </w:r>
            <w:proofErr w:type="spellEnd"/>
            <w:r w:rsidRPr="00E957F7">
              <w:rPr>
                <w:sz w:val="18"/>
                <w:szCs w:val="18"/>
              </w:rPr>
              <w:t xml:space="preserve"> </w:t>
            </w:r>
            <w:proofErr w:type="spellStart"/>
            <w:r w:rsidRPr="00E957F7">
              <w:rPr>
                <w:sz w:val="18"/>
                <w:szCs w:val="18"/>
              </w:rPr>
              <w:t>виконавчого</w:t>
            </w:r>
            <w:proofErr w:type="spellEnd"/>
            <w:r w:rsidRPr="00E957F7">
              <w:rPr>
                <w:sz w:val="18"/>
                <w:szCs w:val="18"/>
              </w:rPr>
              <w:t xml:space="preserve"> документа на </w:t>
            </w:r>
            <w:proofErr w:type="spellStart"/>
            <w:r w:rsidRPr="00E957F7">
              <w:rPr>
                <w:sz w:val="18"/>
                <w:szCs w:val="18"/>
              </w:rPr>
              <w:t>примусове</w:t>
            </w:r>
            <w:proofErr w:type="spellEnd"/>
            <w:r w:rsidRPr="00E957F7">
              <w:rPr>
                <w:sz w:val="18"/>
                <w:szCs w:val="18"/>
              </w:rPr>
              <w:t xml:space="preserve"> </w:t>
            </w:r>
            <w:proofErr w:type="spellStart"/>
            <w:r w:rsidRPr="00E957F7">
              <w:rPr>
                <w:sz w:val="18"/>
                <w:szCs w:val="18"/>
              </w:rPr>
              <w:t>виконання</w:t>
            </w:r>
            <w:proofErr w:type="spellEnd"/>
            <w:r w:rsidRPr="00E957F7">
              <w:rPr>
                <w:sz w:val="18"/>
                <w:szCs w:val="18"/>
              </w:rPr>
              <w:t xml:space="preserve"> </w:t>
            </w:r>
            <w:proofErr w:type="spellStart"/>
            <w:r w:rsidRPr="00E957F7">
              <w:rPr>
                <w:sz w:val="18"/>
                <w:szCs w:val="18"/>
              </w:rPr>
              <w:t>рішення</w:t>
            </w:r>
            <w:proofErr w:type="spellEnd"/>
            <w:r w:rsidRPr="00E957F7">
              <w:rPr>
                <w:sz w:val="18"/>
                <w:szCs w:val="18"/>
              </w:rPr>
              <w:t xml:space="preserve"> </w:t>
            </w:r>
            <w:proofErr w:type="spellStart"/>
            <w:r w:rsidRPr="00E957F7">
              <w:rPr>
                <w:sz w:val="18"/>
                <w:szCs w:val="18"/>
              </w:rPr>
              <w:t>третейського</w:t>
            </w:r>
            <w:proofErr w:type="spellEnd"/>
            <w:r w:rsidRPr="00E957F7">
              <w:rPr>
                <w:sz w:val="18"/>
                <w:szCs w:val="18"/>
              </w:rPr>
              <w:t xml:space="preserve"> суду (</w:t>
            </w:r>
            <w:proofErr w:type="spellStart"/>
            <w:r w:rsidRPr="00E957F7">
              <w:rPr>
                <w:sz w:val="18"/>
                <w:szCs w:val="18"/>
              </w:rPr>
              <w:t>міжнародного</w:t>
            </w:r>
            <w:proofErr w:type="spellEnd"/>
            <w:r w:rsidRPr="00E957F7">
              <w:rPr>
                <w:sz w:val="18"/>
                <w:szCs w:val="18"/>
              </w:rPr>
              <w:t xml:space="preserve"> </w:t>
            </w:r>
            <w:proofErr w:type="spellStart"/>
            <w:r w:rsidRPr="00E957F7">
              <w:rPr>
                <w:sz w:val="18"/>
                <w:szCs w:val="18"/>
              </w:rPr>
              <w:t>комерційного</w:t>
            </w:r>
            <w:proofErr w:type="spellEnd"/>
            <w:r w:rsidRPr="00E957F7">
              <w:rPr>
                <w:sz w:val="18"/>
                <w:szCs w:val="18"/>
              </w:rPr>
              <w:t xml:space="preserve"> </w:t>
            </w:r>
            <w:proofErr w:type="spellStart"/>
            <w:r w:rsidRPr="00E957F7">
              <w:rPr>
                <w:sz w:val="18"/>
                <w:szCs w:val="18"/>
              </w:rPr>
              <w:t>арбітражу</w:t>
            </w:r>
            <w:proofErr w:type="spellEnd"/>
            <w:r w:rsidRPr="00E957F7">
              <w:rPr>
                <w:sz w:val="18"/>
                <w:szCs w:val="18"/>
              </w:rPr>
              <w:t xml:space="preserve">); заяви про </w:t>
            </w:r>
            <w:proofErr w:type="spellStart"/>
            <w:r w:rsidRPr="00E957F7">
              <w:rPr>
                <w:sz w:val="18"/>
                <w:szCs w:val="18"/>
              </w:rPr>
              <w:t>видачу</w:t>
            </w:r>
            <w:proofErr w:type="spellEnd"/>
            <w:r w:rsidRPr="00E957F7">
              <w:rPr>
                <w:sz w:val="18"/>
                <w:szCs w:val="18"/>
              </w:rPr>
              <w:t xml:space="preserve"> </w:t>
            </w:r>
            <w:proofErr w:type="spellStart"/>
            <w:r w:rsidRPr="00E957F7">
              <w:rPr>
                <w:sz w:val="18"/>
                <w:szCs w:val="18"/>
              </w:rPr>
              <w:t>виконавчого</w:t>
            </w:r>
            <w:proofErr w:type="spellEnd"/>
            <w:r w:rsidRPr="00E957F7">
              <w:rPr>
                <w:sz w:val="18"/>
                <w:szCs w:val="18"/>
              </w:rPr>
              <w:t xml:space="preserve"> документа на </w:t>
            </w:r>
            <w:proofErr w:type="spellStart"/>
            <w:r w:rsidRPr="00E957F7">
              <w:rPr>
                <w:sz w:val="18"/>
                <w:szCs w:val="18"/>
              </w:rPr>
              <w:t>підставі</w:t>
            </w:r>
            <w:proofErr w:type="spellEnd"/>
            <w:r w:rsidRPr="00E957F7">
              <w:rPr>
                <w:sz w:val="18"/>
                <w:szCs w:val="18"/>
              </w:rPr>
              <w:t xml:space="preserve"> </w:t>
            </w:r>
            <w:proofErr w:type="spellStart"/>
            <w:r w:rsidRPr="00E957F7">
              <w:rPr>
                <w:sz w:val="18"/>
                <w:szCs w:val="18"/>
              </w:rPr>
              <w:t>рішення</w:t>
            </w:r>
            <w:proofErr w:type="spellEnd"/>
            <w:r w:rsidRPr="00E957F7">
              <w:rPr>
                <w:sz w:val="18"/>
                <w:szCs w:val="18"/>
              </w:rPr>
              <w:t xml:space="preserve"> </w:t>
            </w:r>
            <w:proofErr w:type="spellStart"/>
            <w:r w:rsidRPr="00E957F7">
              <w:rPr>
                <w:sz w:val="18"/>
                <w:szCs w:val="18"/>
              </w:rPr>
              <w:t>іноземного</w:t>
            </w:r>
            <w:proofErr w:type="spellEnd"/>
            <w:r w:rsidRPr="00E957F7">
              <w:rPr>
                <w:sz w:val="18"/>
                <w:szCs w:val="18"/>
              </w:rPr>
              <w:t xml:space="preserve"> суду; заяви про </w:t>
            </w:r>
            <w:proofErr w:type="spellStart"/>
            <w:r w:rsidRPr="00E957F7">
              <w:rPr>
                <w:sz w:val="18"/>
                <w:szCs w:val="18"/>
              </w:rPr>
              <w:t>роз'яснення</w:t>
            </w:r>
            <w:proofErr w:type="spellEnd"/>
            <w:r w:rsidRPr="00E957F7">
              <w:rPr>
                <w:sz w:val="18"/>
                <w:szCs w:val="18"/>
              </w:rPr>
              <w:t xml:space="preserve"> судового </w:t>
            </w:r>
            <w:proofErr w:type="spellStart"/>
            <w:r w:rsidRPr="00E957F7">
              <w:rPr>
                <w:sz w:val="18"/>
                <w:szCs w:val="18"/>
              </w:rPr>
              <w:t>рішення</w:t>
            </w:r>
            <w:proofErr w:type="spellEnd"/>
            <w:r w:rsidRPr="00E957F7">
              <w:rPr>
                <w:sz w:val="18"/>
                <w:szCs w:val="18"/>
              </w:rPr>
              <w:t xml:space="preserve">, </w:t>
            </w:r>
            <w:proofErr w:type="spellStart"/>
            <w:r w:rsidRPr="00E957F7">
              <w:rPr>
                <w:sz w:val="18"/>
                <w:szCs w:val="18"/>
              </w:rPr>
              <w:t>які</w:t>
            </w:r>
            <w:proofErr w:type="spellEnd"/>
            <w:r w:rsidRPr="00E957F7">
              <w:rPr>
                <w:sz w:val="18"/>
                <w:szCs w:val="18"/>
              </w:rPr>
              <w:t xml:space="preserve"> подано; заяви про </w:t>
            </w:r>
            <w:proofErr w:type="spellStart"/>
            <w:r w:rsidRPr="00E957F7">
              <w:rPr>
                <w:sz w:val="18"/>
                <w:szCs w:val="18"/>
              </w:rPr>
              <w:t>сприяння</w:t>
            </w:r>
            <w:proofErr w:type="spellEnd"/>
            <w:r w:rsidRPr="00E957F7">
              <w:rPr>
                <w:sz w:val="18"/>
                <w:szCs w:val="18"/>
              </w:rPr>
              <w:t xml:space="preserve"> </w:t>
            </w:r>
            <w:proofErr w:type="spellStart"/>
            <w:r w:rsidRPr="00E957F7">
              <w:rPr>
                <w:sz w:val="18"/>
                <w:szCs w:val="18"/>
              </w:rPr>
              <w:t>третейському</w:t>
            </w:r>
            <w:proofErr w:type="spellEnd"/>
            <w:r w:rsidRPr="00E957F7">
              <w:rPr>
                <w:sz w:val="18"/>
                <w:szCs w:val="18"/>
              </w:rPr>
              <w:t xml:space="preserve"> суду (</w:t>
            </w:r>
            <w:proofErr w:type="spellStart"/>
            <w:r w:rsidRPr="00E957F7">
              <w:rPr>
                <w:sz w:val="18"/>
                <w:szCs w:val="18"/>
              </w:rPr>
              <w:t>міжнародному</w:t>
            </w:r>
            <w:proofErr w:type="spellEnd"/>
            <w:r w:rsidRPr="00E957F7">
              <w:rPr>
                <w:sz w:val="18"/>
                <w:szCs w:val="18"/>
              </w:rPr>
              <w:t xml:space="preserve"> </w:t>
            </w:r>
            <w:proofErr w:type="spellStart"/>
            <w:r w:rsidRPr="00E957F7">
              <w:rPr>
                <w:sz w:val="18"/>
                <w:szCs w:val="18"/>
              </w:rPr>
              <w:t>комерційному</w:t>
            </w:r>
            <w:proofErr w:type="spellEnd"/>
            <w:r w:rsidRPr="00E957F7">
              <w:rPr>
                <w:sz w:val="18"/>
                <w:szCs w:val="18"/>
              </w:rPr>
              <w:t xml:space="preserve"> </w:t>
            </w:r>
            <w:proofErr w:type="spellStart"/>
            <w:r w:rsidRPr="00E957F7">
              <w:rPr>
                <w:sz w:val="18"/>
                <w:szCs w:val="18"/>
              </w:rPr>
              <w:t>арбітражу</w:t>
            </w:r>
            <w:proofErr w:type="spellEnd"/>
            <w:r w:rsidRPr="00E957F7">
              <w:rPr>
                <w:sz w:val="18"/>
                <w:szCs w:val="18"/>
              </w:rPr>
              <w:t xml:space="preserve">) в </w:t>
            </w:r>
            <w:proofErr w:type="spellStart"/>
            <w:r w:rsidRPr="00E957F7">
              <w:rPr>
                <w:sz w:val="18"/>
                <w:szCs w:val="18"/>
              </w:rPr>
              <w:t>отриманні</w:t>
            </w:r>
            <w:proofErr w:type="spellEnd"/>
            <w:r w:rsidRPr="00E957F7">
              <w:rPr>
                <w:sz w:val="18"/>
                <w:szCs w:val="18"/>
              </w:rPr>
              <w:t xml:space="preserve"> </w:t>
            </w:r>
            <w:proofErr w:type="spellStart"/>
            <w:r w:rsidRPr="00E957F7">
              <w:rPr>
                <w:sz w:val="18"/>
                <w:szCs w:val="18"/>
              </w:rPr>
              <w:t>доказів</w:t>
            </w:r>
            <w:proofErr w:type="spellEnd"/>
          </w:p>
        </w:tc>
      </w:tr>
      <w:tr w:rsidR="003F6C08" w:rsidRPr="002E5D71" w:rsidTr="000E0796">
        <w:trPr>
          <w:trHeight w:val="64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proofErr w:type="spellStart"/>
            <w:r w:rsidRPr="002E5D71">
              <w:rPr>
                <w:sz w:val="18"/>
                <w:szCs w:val="18"/>
              </w:rPr>
              <w:t>юридичною</w:t>
            </w:r>
            <w:proofErr w:type="spellEnd"/>
            <w:r w:rsidRPr="002E5D71">
              <w:rPr>
                <w:sz w:val="18"/>
                <w:szCs w:val="18"/>
              </w:rPr>
              <w:t xml:space="preserve"> особою </w:t>
            </w:r>
            <w:proofErr w:type="spellStart"/>
            <w:r w:rsidRPr="002E5D71">
              <w:rPr>
                <w:sz w:val="18"/>
                <w:szCs w:val="18"/>
              </w:rPr>
              <w:t>або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фізичною</w:t>
            </w:r>
            <w:proofErr w:type="spellEnd"/>
            <w:r w:rsidRPr="002E5D71">
              <w:rPr>
                <w:sz w:val="18"/>
                <w:szCs w:val="18"/>
              </w:rPr>
              <w:t xml:space="preserve"> особою - </w:t>
            </w:r>
            <w:proofErr w:type="spellStart"/>
            <w:r w:rsidRPr="002E5D71">
              <w:rPr>
                <w:sz w:val="18"/>
                <w:szCs w:val="18"/>
              </w:rPr>
              <w:t>підприємцем</w:t>
            </w:r>
            <w:proofErr w:type="spellEnd"/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0,5 </w:t>
            </w:r>
            <w:proofErr w:type="spellStart"/>
            <w:r w:rsidRPr="002E5D71">
              <w:rPr>
                <w:sz w:val="18"/>
                <w:szCs w:val="18"/>
              </w:rPr>
              <w:t>розміру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>прожиткового мінімум</w:t>
            </w:r>
            <w:r>
              <w:rPr>
                <w:sz w:val="18"/>
                <w:szCs w:val="18"/>
                <w:lang w:val="uk-UA"/>
              </w:rPr>
              <w:t xml:space="preserve">у для працездатних осіб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960,50</w:t>
            </w:r>
            <w:r w:rsidRPr="002E5D71">
              <w:rPr>
                <w:b/>
                <w:sz w:val="18"/>
                <w:szCs w:val="18"/>
                <w:lang w:val="uk-UA"/>
              </w:rPr>
              <w:t xml:space="preserve"> грн.</w:t>
            </w:r>
          </w:p>
        </w:tc>
      </w:tr>
      <w:tr w:rsidR="003F6C08" w:rsidRPr="002E5D71" w:rsidTr="000E0796">
        <w:trPr>
          <w:trHeight w:val="15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proofErr w:type="spellStart"/>
            <w:r w:rsidRPr="002E5D71">
              <w:rPr>
                <w:sz w:val="18"/>
                <w:szCs w:val="18"/>
              </w:rPr>
              <w:t>фізичною</w:t>
            </w:r>
            <w:proofErr w:type="spellEnd"/>
            <w:r w:rsidRPr="002E5D71">
              <w:rPr>
                <w:sz w:val="18"/>
                <w:szCs w:val="18"/>
              </w:rPr>
              <w:t xml:space="preserve"> особою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0,2 </w:t>
            </w:r>
            <w:proofErr w:type="spellStart"/>
            <w:r w:rsidRPr="002E5D71">
              <w:rPr>
                <w:sz w:val="18"/>
                <w:szCs w:val="18"/>
              </w:rPr>
              <w:t>розміру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>прожиткового мінімуму для працез</w:t>
            </w:r>
            <w:r>
              <w:rPr>
                <w:sz w:val="18"/>
                <w:szCs w:val="18"/>
                <w:lang w:val="uk-UA"/>
              </w:rPr>
              <w:t xml:space="preserve">датних осіб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384,20</w:t>
            </w:r>
            <w:r w:rsidRPr="002E5D71">
              <w:rPr>
                <w:b/>
                <w:sz w:val="18"/>
                <w:szCs w:val="18"/>
                <w:lang w:val="uk-UA"/>
              </w:rPr>
              <w:t xml:space="preserve"> грн.</w:t>
            </w:r>
          </w:p>
        </w:tc>
      </w:tr>
      <w:tr w:rsidR="003F6C08" w:rsidRPr="002E5D71" w:rsidTr="000E0796">
        <w:trPr>
          <w:trHeight w:val="15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B065E6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  <w:lang w:val="uk-UA"/>
              </w:rPr>
            </w:pPr>
            <w:r w:rsidRPr="006562E0">
              <w:rPr>
                <w:sz w:val="20"/>
                <w:szCs w:val="20"/>
                <w:lang w:val="uk-UA"/>
              </w:rPr>
              <w:t>4</w:t>
            </w:r>
            <w:r>
              <w:rPr>
                <w:sz w:val="20"/>
                <w:szCs w:val="20"/>
                <w:lang w:val="uk-UA"/>
              </w:rPr>
              <w:t>-</w:t>
            </w:r>
            <w:r w:rsidRPr="006562E0">
              <w:rPr>
                <w:sz w:val="20"/>
                <w:szCs w:val="20"/>
                <w:lang w:val="uk-UA"/>
              </w:rPr>
              <w:t>1)</w:t>
            </w:r>
            <w:r>
              <w:rPr>
                <w:sz w:val="18"/>
                <w:szCs w:val="18"/>
                <w:lang w:val="uk-UA"/>
              </w:rPr>
              <w:t xml:space="preserve"> заяви про видачу судового наказу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>0,</w:t>
            </w:r>
            <w:r>
              <w:rPr>
                <w:sz w:val="18"/>
                <w:szCs w:val="18"/>
                <w:lang w:val="uk-UA"/>
              </w:rPr>
              <w:t>1</w:t>
            </w:r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розміру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>прожиткового мінімум</w:t>
            </w:r>
            <w:r>
              <w:rPr>
                <w:sz w:val="18"/>
                <w:szCs w:val="18"/>
                <w:lang w:val="uk-UA"/>
              </w:rPr>
              <w:t xml:space="preserve">у для працездатних осіб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192,1 грн.</w:t>
            </w:r>
          </w:p>
        </w:tc>
      </w:tr>
      <w:tr w:rsidR="003F6C08" w:rsidRPr="002E5D71" w:rsidTr="000E0796">
        <w:trPr>
          <w:trHeight w:val="15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4 -</w:t>
            </w:r>
            <w:r w:rsidRPr="005617BC">
              <w:rPr>
                <w:sz w:val="14"/>
                <w:szCs w:val="14"/>
                <w:lang w:val="uk-UA"/>
              </w:rPr>
              <w:t>2</w:t>
            </w:r>
            <w:r>
              <w:rPr>
                <w:sz w:val="18"/>
                <w:szCs w:val="18"/>
                <w:lang w:val="uk-UA"/>
              </w:rPr>
              <w:t>) заяви про скасування судового наказу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>0,</w:t>
            </w:r>
            <w:r>
              <w:rPr>
                <w:sz w:val="18"/>
                <w:szCs w:val="18"/>
                <w:lang w:val="uk-UA"/>
              </w:rPr>
              <w:t>0</w:t>
            </w:r>
            <w:r w:rsidRPr="002E5D71">
              <w:rPr>
                <w:sz w:val="18"/>
                <w:szCs w:val="18"/>
              </w:rPr>
              <w:t xml:space="preserve">5 </w:t>
            </w:r>
            <w:proofErr w:type="spellStart"/>
            <w:r w:rsidRPr="002E5D71">
              <w:rPr>
                <w:sz w:val="18"/>
                <w:szCs w:val="18"/>
              </w:rPr>
              <w:t>розміру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>прожиткового мінім</w:t>
            </w:r>
            <w:r>
              <w:rPr>
                <w:sz w:val="18"/>
                <w:szCs w:val="18"/>
                <w:lang w:val="uk-UA"/>
              </w:rPr>
              <w:t xml:space="preserve">уму для працездатних осіб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96,05 грн.</w:t>
            </w:r>
          </w:p>
        </w:tc>
      </w:tr>
      <w:tr w:rsidR="003F6C08" w:rsidRPr="002E5D71" w:rsidTr="000E0796">
        <w:trPr>
          <w:trHeight w:val="15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4 -3) заяви про скасування тимчасового обмеження фізичних осіб у праві виїзду за межі України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>0,</w:t>
            </w:r>
            <w:r>
              <w:rPr>
                <w:sz w:val="18"/>
                <w:szCs w:val="18"/>
                <w:lang w:val="uk-UA"/>
              </w:rPr>
              <w:t>2</w:t>
            </w:r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розміру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>прожиткового мінім</w:t>
            </w:r>
            <w:r>
              <w:rPr>
                <w:sz w:val="18"/>
                <w:szCs w:val="18"/>
                <w:lang w:val="uk-UA"/>
              </w:rPr>
              <w:t xml:space="preserve">уму для працездатних осіб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384,20 грн.</w:t>
            </w:r>
          </w:p>
        </w:tc>
      </w:tr>
      <w:tr w:rsidR="003F6C08" w:rsidRPr="002E5D71" w:rsidTr="000E0796">
        <w:trPr>
          <w:trHeight w:val="554"/>
        </w:trPr>
        <w:tc>
          <w:tcPr>
            <w:tcW w:w="105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>5</w:t>
            </w:r>
            <w:r w:rsidRPr="002E5D71">
              <w:rPr>
                <w:b/>
                <w:sz w:val="18"/>
                <w:szCs w:val="18"/>
              </w:rPr>
              <w:t xml:space="preserve">) </w:t>
            </w:r>
            <w:proofErr w:type="spellStart"/>
            <w:r w:rsidRPr="002E5D71">
              <w:rPr>
                <w:b/>
                <w:sz w:val="18"/>
                <w:szCs w:val="18"/>
              </w:rPr>
              <w:t>позовної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заяви про </w:t>
            </w:r>
            <w:proofErr w:type="spellStart"/>
            <w:r w:rsidRPr="002E5D71">
              <w:rPr>
                <w:b/>
                <w:sz w:val="18"/>
                <w:szCs w:val="18"/>
              </w:rPr>
              <w:t>захист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b/>
                <w:sz w:val="18"/>
                <w:szCs w:val="18"/>
              </w:rPr>
              <w:t>честі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та </w:t>
            </w:r>
            <w:proofErr w:type="spellStart"/>
            <w:r w:rsidRPr="002E5D71">
              <w:rPr>
                <w:b/>
                <w:sz w:val="18"/>
                <w:szCs w:val="18"/>
              </w:rPr>
              <w:t>гідності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b/>
                <w:sz w:val="18"/>
                <w:szCs w:val="18"/>
              </w:rPr>
              <w:t>фізичної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особи, </w:t>
            </w:r>
            <w:proofErr w:type="spellStart"/>
            <w:r w:rsidRPr="002E5D71">
              <w:rPr>
                <w:b/>
                <w:sz w:val="18"/>
                <w:szCs w:val="18"/>
              </w:rPr>
              <w:t>ділової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b/>
                <w:sz w:val="18"/>
                <w:szCs w:val="18"/>
              </w:rPr>
              <w:t>репутації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b/>
                <w:sz w:val="18"/>
                <w:szCs w:val="18"/>
              </w:rPr>
              <w:t>фізичної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b/>
                <w:sz w:val="18"/>
                <w:szCs w:val="18"/>
              </w:rPr>
              <w:t>або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b/>
                <w:sz w:val="18"/>
                <w:szCs w:val="18"/>
              </w:rPr>
              <w:t>юридичної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особи, а </w:t>
            </w:r>
            <w:proofErr w:type="spellStart"/>
            <w:r w:rsidRPr="002E5D71">
              <w:rPr>
                <w:b/>
                <w:sz w:val="18"/>
                <w:szCs w:val="18"/>
              </w:rPr>
              <w:t>саме</w:t>
            </w:r>
            <w:proofErr w:type="spellEnd"/>
            <w:r w:rsidRPr="002E5D71">
              <w:rPr>
                <w:sz w:val="18"/>
                <w:szCs w:val="18"/>
              </w:rPr>
              <w:t>:</w:t>
            </w:r>
          </w:p>
        </w:tc>
      </w:tr>
      <w:tr w:rsidR="003F6C08" w:rsidRPr="002E5D71" w:rsidTr="000E0796">
        <w:trPr>
          <w:trHeight w:val="15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proofErr w:type="spellStart"/>
            <w:r w:rsidRPr="002E5D71">
              <w:rPr>
                <w:sz w:val="18"/>
                <w:szCs w:val="18"/>
              </w:rPr>
              <w:t>позовної</w:t>
            </w:r>
            <w:proofErr w:type="spellEnd"/>
            <w:r w:rsidRPr="002E5D71">
              <w:rPr>
                <w:sz w:val="18"/>
                <w:szCs w:val="18"/>
              </w:rPr>
              <w:t xml:space="preserve"> заяви </w:t>
            </w:r>
            <w:proofErr w:type="spellStart"/>
            <w:r w:rsidRPr="002E5D71">
              <w:rPr>
                <w:sz w:val="18"/>
                <w:szCs w:val="18"/>
              </w:rPr>
              <w:t>немайнового</w:t>
            </w:r>
            <w:proofErr w:type="spellEnd"/>
            <w:r w:rsidRPr="002E5D71">
              <w:rPr>
                <w:sz w:val="18"/>
                <w:szCs w:val="18"/>
              </w:rPr>
              <w:t xml:space="preserve"> характеру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0,4 </w:t>
            </w:r>
            <w:proofErr w:type="spellStart"/>
            <w:r w:rsidRPr="002E5D71">
              <w:rPr>
                <w:sz w:val="18"/>
                <w:szCs w:val="18"/>
              </w:rPr>
              <w:t>розміру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 xml:space="preserve">прожиткового мінімуму для працездатних осіб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768,40</w:t>
            </w:r>
            <w:r w:rsidRPr="002E5D71">
              <w:rPr>
                <w:b/>
                <w:sz w:val="18"/>
                <w:szCs w:val="18"/>
                <w:lang w:val="uk-UA"/>
              </w:rPr>
              <w:t xml:space="preserve"> грн. </w:t>
            </w:r>
          </w:p>
        </w:tc>
      </w:tr>
      <w:tr w:rsidR="003F6C08" w:rsidRPr="002E5D71" w:rsidTr="000E0796">
        <w:trPr>
          <w:trHeight w:val="15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proofErr w:type="spellStart"/>
            <w:r w:rsidRPr="002E5D71">
              <w:rPr>
                <w:sz w:val="18"/>
                <w:szCs w:val="18"/>
              </w:rPr>
              <w:t>позовної</w:t>
            </w:r>
            <w:proofErr w:type="spellEnd"/>
            <w:r w:rsidRPr="002E5D71">
              <w:rPr>
                <w:sz w:val="18"/>
                <w:szCs w:val="18"/>
              </w:rPr>
              <w:t xml:space="preserve"> заяви про </w:t>
            </w:r>
            <w:proofErr w:type="spellStart"/>
            <w:r w:rsidRPr="002E5D71">
              <w:rPr>
                <w:sz w:val="18"/>
                <w:szCs w:val="18"/>
              </w:rPr>
              <w:t>відшкодування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моральної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шкоди</w:t>
            </w:r>
            <w:proofErr w:type="spellEnd"/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1,5 </w:t>
            </w:r>
            <w:proofErr w:type="spellStart"/>
            <w:r w:rsidRPr="002E5D71">
              <w:rPr>
                <w:sz w:val="18"/>
                <w:szCs w:val="18"/>
              </w:rPr>
              <w:t>відсотка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ціни</w:t>
            </w:r>
            <w:proofErr w:type="spellEnd"/>
            <w:r w:rsidRPr="002E5D71">
              <w:rPr>
                <w:sz w:val="18"/>
                <w:szCs w:val="18"/>
              </w:rPr>
              <w:t xml:space="preserve"> позову, але не </w:t>
            </w:r>
            <w:proofErr w:type="spellStart"/>
            <w:r w:rsidRPr="002E5D71">
              <w:rPr>
                <w:sz w:val="18"/>
                <w:szCs w:val="18"/>
              </w:rPr>
              <w:t>менше</w:t>
            </w:r>
            <w:proofErr w:type="spellEnd"/>
            <w:r w:rsidRPr="002E5D71">
              <w:rPr>
                <w:sz w:val="18"/>
                <w:szCs w:val="18"/>
              </w:rPr>
              <w:t xml:space="preserve"> 1 </w:t>
            </w:r>
            <w:proofErr w:type="spellStart"/>
            <w:r w:rsidRPr="002E5D71">
              <w:rPr>
                <w:sz w:val="18"/>
                <w:szCs w:val="18"/>
              </w:rPr>
              <w:t>розміру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>прожиткового мінімум</w:t>
            </w:r>
            <w:r>
              <w:rPr>
                <w:sz w:val="18"/>
                <w:szCs w:val="18"/>
                <w:lang w:val="uk-UA"/>
              </w:rPr>
              <w:t xml:space="preserve">у для працездатних осіб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  <w:lang w:val="uk-UA"/>
              </w:rPr>
            </w:pPr>
            <w:r w:rsidRPr="002E5D71">
              <w:rPr>
                <w:sz w:val="18"/>
                <w:szCs w:val="18"/>
              </w:rPr>
              <w:t xml:space="preserve">1,5 </w:t>
            </w:r>
            <w:proofErr w:type="spellStart"/>
            <w:r w:rsidRPr="002E5D71">
              <w:rPr>
                <w:sz w:val="18"/>
                <w:szCs w:val="18"/>
              </w:rPr>
              <w:t>відсотка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ціни</w:t>
            </w:r>
            <w:proofErr w:type="spellEnd"/>
            <w:r w:rsidRPr="002E5D71">
              <w:rPr>
                <w:sz w:val="18"/>
                <w:szCs w:val="18"/>
              </w:rPr>
              <w:t xml:space="preserve"> позову, але не </w:t>
            </w:r>
            <w:proofErr w:type="spellStart"/>
            <w:r w:rsidRPr="002E5D71">
              <w:rPr>
                <w:sz w:val="18"/>
                <w:szCs w:val="18"/>
              </w:rPr>
              <w:t>менше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b/>
                <w:sz w:val="18"/>
                <w:szCs w:val="18"/>
                <w:lang w:val="uk-UA"/>
              </w:rPr>
              <w:t>1</w:t>
            </w:r>
            <w:r>
              <w:rPr>
                <w:b/>
                <w:sz w:val="18"/>
                <w:szCs w:val="18"/>
                <w:lang w:val="uk-UA"/>
              </w:rPr>
              <w:t>921</w:t>
            </w:r>
            <w:r w:rsidRPr="002E5D71">
              <w:rPr>
                <w:b/>
                <w:sz w:val="18"/>
                <w:szCs w:val="18"/>
                <w:lang w:val="uk-UA"/>
              </w:rPr>
              <w:t>,00 грн.</w:t>
            </w:r>
            <w:r w:rsidRPr="002E5D71">
              <w:rPr>
                <w:sz w:val="18"/>
                <w:szCs w:val="18"/>
                <w:lang w:val="uk-UA"/>
              </w:rPr>
              <w:t xml:space="preserve"> </w:t>
            </w:r>
          </w:p>
        </w:tc>
      </w:tr>
      <w:tr w:rsidR="003F6C08" w:rsidRPr="002E5D71" w:rsidTr="000E0796">
        <w:trPr>
          <w:trHeight w:val="15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b/>
                <w:sz w:val="18"/>
                <w:szCs w:val="18"/>
              </w:rPr>
              <w:t>6)</w:t>
            </w:r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апеляційної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скарги</w:t>
            </w:r>
            <w:proofErr w:type="spellEnd"/>
            <w:r w:rsidRPr="002E5D71">
              <w:rPr>
                <w:sz w:val="18"/>
                <w:szCs w:val="18"/>
              </w:rPr>
              <w:t xml:space="preserve"> на </w:t>
            </w:r>
            <w:proofErr w:type="spellStart"/>
            <w:r w:rsidRPr="002E5D71">
              <w:rPr>
                <w:sz w:val="18"/>
                <w:szCs w:val="18"/>
              </w:rPr>
              <w:t>рішення</w:t>
            </w:r>
            <w:proofErr w:type="spellEnd"/>
            <w:r w:rsidRPr="002E5D71">
              <w:rPr>
                <w:sz w:val="18"/>
                <w:szCs w:val="18"/>
              </w:rPr>
              <w:t xml:space="preserve"> суду; заяви про </w:t>
            </w:r>
            <w:proofErr w:type="spellStart"/>
            <w:r w:rsidRPr="002E5D71">
              <w:rPr>
                <w:sz w:val="18"/>
                <w:szCs w:val="18"/>
              </w:rPr>
              <w:t>приєднання</w:t>
            </w:r>
            <w:proofErr w:type="spellEnd"/>
            <w:r w:rsidRPr="002E5D71">
              <w:rPr>
                <w:sz w:val="18"/>
                <w:szCs w:val="18"/>
              </w:rPr>
              <w:t xml:space="preserve"> до </w:t>
            </w:r>
            <w:proofErr w:type="spellStart"/>
            <w:r w:rsidRPr="002E5D71">
              <w:rPr>
                <w:sz w:val="18"/>
                <w:szCs w:val="18"/>
              </w:rPr>
              <w:t>апеляційної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скарги</w:t>
            </w:r>
            <w:proofErr w:type="spellEnd"/>
            <w:r w:rsidRPr="002E5D71">
              <w:rPr>
                <w:sz w:val="18"/>
                <w:szCs w:val="18"/>
              </w:rPr>
              <w:t xml:space="preserve"> на </w:t>
            </w:r>
            <w:proofErr w:type="spellStart"/>
            <w:r w:rsidRPr="002E5D71">
              <w:rPr>
                <w:sz w:val="18"/>
                <w:szCs w:val="18"/>
              </w:rPr>
              <w:t>рішення</w:t>
            </w:r>
            <w:proofErr w:type="spellEnd"/>
            <w:r w:rsidRPr="002E5D71">
              <w:rPr>
                <w:sz w:val="18"/>
                <w:szCs w:val="18"/>
              </w:rPr>
              <w:t xml:space="preserve"> суду; </w:t>
            </w:r>
            <w:proofErr w:type="spellStart"/>
            <w:r w:rsidRPr="002E5D71">
              <w:rPr>
                <w:sz w:val="18"/>
                <w:szCs w:val="18"/>
              </w:rPr>
              <w:t>апеляційної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скарги</w:t>
            </w:r>
            <w:proofErr w:type="spellEnd"/>
            <w:r w:rsidRPr="002E5D71">
              <w:rPr>
                <w:sz w:val="18"/>
                <w:szCs w:val="18"/>
              </w:rPr>
              <w:t xml:space="preserve"> на </w:t>
            </w:r>
            <w:proofErr w:type="spellStart"/>
            <w:r w:rsidRPr="002E5D71">
              <w:rPr>
                <w:sz w:val="18"/>
                <w:szCs w:val="18"/>
              </w:rPr>
              <w:t>судовий</w:t>
            </w:r>
            <w:proofErr w:type="spellEnd"/>
            <w:r w:rsidRPr="002E5D71">
              <w:rPr>
                <w:sz w:val="18"/>
                <w:szCs w:val="18"/>
              </w:rPr>
              <w:t xml:space="preserve"> наказ, заяви про перегляд судового </w:t>
            </w:r>
            <w:proofErr w:type="spellStart"/>
            <w:r w:rsidRPr="002E5D71">
              <w:rPr>
                <w:sz w:val="18"/>
                <w:szCs w:val="18"/>
              </w:rPr>
              <w:t>рішення</w:t>
            </w:r>
            <w:proofErr w:type="spellEnd"/>
            <w:r w:rsidRPr="002E5D71">
              <w:rPr>
                <w:sz w:val="18"/>
                <w:szCs w:val="18"/>
              </w:rPr>
              <w:t xml:space="preserve"> у </w:t>
            </w:r>
            <w:proofErr w:type="spellStart"/>
            <w:r w:rsidRPr="002E5D71">
              <w:rPr>
                <w:sz w:val="18"/>
                <w:szCs w:val="18"/>
              </w:rPr>
              <w:t>зв’язку</w:t>
            </w:r>
            <w:proofErr w:type="spellEnd"/>
            <w:r w:rsidRPr="002E5D71">
              <w:rPr>
                <w:sz w:val="18"/>
                <w:szCs w:val="18"/>
              </w:rPr>
              <w:t xml:space="preserve"> з </w:t>
            </w:r>
            <w:proofErr w:type="spellStart"/>
            <w:r w:rsidRPr="002E5D71">
              <w:rPr>
                <w:sz w:val="18"/>
                <w:szCs w:val="18"/>
              </w:rPr>
              <w:t>нововиявленими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обставинами</w:t>
            </w:r>
            <w:proofErr w:type="spellEnd"/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uk-UA"/>
              </w:rPr>
              <w:t>50</w:t>
            </w:r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відсотків</w:t>
            </w:r>
            <w:proofErr w:type="spellEnd"/>
            <w:r w:rsidRPr="002E5D71">
              <w:rPr>
                <w:sz w:val="18"/>
                <w:szCs w:val="18"/>
              </w:rPr>
              <w:t xml:space="preserve"> ставки, </w:t>
            </w:r>
            <w:proofErr w:type="spellStart"/>
            <w:r w:rsidRPr="002E5D71">
              <w:rPr>
                <w:sz w:val="18"/>
                <w:szCs w:val="18"/>
              </w:rPr>
              <w:t>що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підлягала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сплаті</w:t>
            </w:r>
            <w:proofErr w:type="spellEnd"/>
            <w:r w:rsidRPr="002E5D71">
              <w:rPr>
                <w:sz w:val="18"/>
                <w:szCs w:val="18"/>
              </w:rPr>
              <w:t xml:space="preserve"> при </w:t>
            </w:r>
            <w:proofErr w:type="spellStart"/>
            <w:r w:rsidRPr="002E5D71">
              <w:rPr>
                <w:sz w:val="18"/>
                <w:szCs w:val="18"/>
              </w:rPr>
              <w:t>поданні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позовної</w:t>
            </w:r>
            <w:proofErr w:type="spellEnd"/>
            <w:r w:rsidRPr="002E5D71">
              <w:rPr>
                <w:sz w:val="18"/>
                <w:szCs w:val="18"/>
              </w:rPr>
              <w:t xml:space="preserve"> заяви, </w:t>
            </w:r>
            <w:proofErr w:type="spellStart"/>
            <w:r w:rsidRPr="002E5D71">
              <w:rPr>
                <w:sz w:val="18"/>
                <w:szCs w:val="18"/>
              </w:rPr>
              <w:t>іншої</w:t>
            </w:r>
            <w:proofErr w:type="spellEnd"/>
            <w:r w:rsidRPr="002E5D71">
              <w:rPr>
                <w:sz w:val="18"/>
                <w:szCs w:val="18"/>
              </w:rPr>
              <w:t xml:space="preserve"> заяви і </w:t>
            </w:r>
            <w:proofErr w:type="spellStart"/>
            <w:r w:rsidRPr="002E5D71">
              <w:rPr>
                <w:sz w:val="18"/>
                <w:szCs w:val="18"/>
              </w:rPr>
              <w:t>скарги</w:t>
            </w:r>
            <w:proofErr w:type="spellEnd"/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  <w:lang w:val="uk-UA"/>
              </w:rPr>
              <w:t>5</w:t>
            </w:r>
            <w:r w:rsidRPr="002E5D71">
              <w:rPr>
                <w:b/>
                <w:sz w:val="18"/>
                <w:szCs w:val="18"/>
              </w:rPr>
              <w:t>0</w:t>
            </w:r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відсотків</w:t>
            </w:r>
            <w:proofErr w:type="spellEnd"/>
            <w:r w:rsidRPr="002E5D71">
              <w:rPr>
                <w:sz w:val="18"/>
                <w:szCs w:val="18"/>
              </w:rPr>
              <w:t xml:space="preserve"> ставки, </w:t>
            </w:r>
            <w:proofErr w:type="spellStart"/>
            <w:r w:rsidRPr="002E5D71">
              <w:rPr>
                <w:sz w:val="18"/>
                <w:szCs w:val="18"/>
              </w:rPr>
              <w:t>що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підлягала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сплаті</w:t>
            </w:r>
            <w:proofErr w:type="spellEnd"/>
            <w:r w:rsidRPr="002E5D71">
              <w:rPr>
                <w:sz w:val="18"/>
                <w:szCs w:val="18"/>
              </w:rPr>
              <w:t xml:space="preserve"> при </w:t>
            </w:r>
            <w:proofErr w:type="spellStart"/>
            <w:r w:rsidRPr="002E5D71">
              <w:rPr>
                <w:sz w:val="18"/>
                <w:szCs w:val="18"/>
              </w:rPr>
              <w:t>поданні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позовної</w:t>
            </w:r>
            <w:proofErr w:type="spellEnd"/>
            <w:r w:rsidRPr="002E5D71">
              <w:rPr>
                <w:sz w:val="18"/>
                <w:szCs w:val="18"/>
              </w:rPr>
              <w:t xml:space="preserve"> заяви, </w:t>
            </w:r>
            <w:proofErr w:type="spellStart"/>
            <w:r w:rsidRPr="002E5D71">
              <w:rPr>
                <w:sz w:val="18"/>
                <w:szCs w:val="18"/>
              </w:rPr>
              <w:t>іншої</w:t>
            </w:r>
            <w:proofErr w:type="spellEnd"/>
            <w:r w:rsidRPr="002E5D71">
              <w:rPr>
                <w:sz w:val="18"/>
                <w:szCs w:val="18"/>
              </w:rPr>
              <w:t xml:space="preserve"> заяви і </w:t>
            </w:r>
            <w:proofErr w:type="spellStart"/>
            <w:r w:rsidRPr="002E5D71">
              <w:rPr>
                <w:sz w:val="18"/>
                <w:szCs w:val="18"/>
              </w:rPr>
              <w:t>скарги</w:t>
            </w:r>
            <w:proofErr w:type="spellEnd"/>
          </w:p>
        </w:tc>
      </w:tr>
      <w:tr w:rsidR="003F6C08" w:rsidRPr="002E5D71" w:rsidTr="000E0796">
        <w:trPr>
          <w:trHeight w:val="15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b/>
                <w:sz w:val="18"/>
                <w:szCs w:val="18"/>
              </w:rPr>
              <w:t>7)</w:t>
            </w:r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касаційної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скарги</w:t>
            </w:r>
            <w:proofErr w:type="spellEnd"/>
            <w:r w:rsidRPr="002E5D71">
              <w:rPr>
                <w:sz w:val="18"/>
                <w:szCs w:val="18"/>
              </w:rPr>
              <w:t xml:space="preserve"> на </w:t>
            </w:r>
            <w:proofErr w:type="spellStart"/>
            <w:r w:rsidRPr="002E5D71">
              <w:rPr>
                <w:sz w:val="18"/>
                <w:szCs w:val="18"/>
              </w:rPr>
              <w:t>рішення</w:t>
            </w:r>
            <w:proofErr w:type="spellEnd"/>
            <w:r w:rsidRPr="002E5D71">
              <w:rPr>
                <w:sz w:val="18"/>
                <w:szCs w:val="18"/>
              </w:rPr>
              <w:t xml:space="preserve"> суду; заяви про </w:t>
            </w:r>
            <w:proofErr w:type="spellStart"/>
            <w:r w:rsidRPr="002E5D71">
              <w:rPr>
                <w:sz w:val="18"/>
                <w:szCs w:val="18"/>
              </w:rPr>
              <w:t>приєднання</w:t>
            </w:r>
            <w:proofErr w:type="spellEnd"/>
            <w:r w:rsidRPr="002E5D71">
              <w:rPr>
                <w:sz w:val="18"/>
                <w:szCs w:val="18"/>
              </w:rPr>
              <w:t xml:space="preserve"> до </w:t>
            </w:r>
            <w:proofErr w:type="spellStart"/>
            <w:r w:rsidRPr="002E5D71">
              <w:rPr>
                <w:sz w:val="18"/>
                <w:szCs w:val="18"/>
              </w:rPr>
              <w:t>касаційної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скарги</w:t>
            </w:r>
            <w:proofErr w:type="spellEnd"/>
            <w:r w:rsidRPr="002E5D71">
              <w:rPr>
                <w:sz w:val="18"/>
                <w:szCs w:val="18"/>
              </w:rPr>
              <w:t xml:space="preserve"> на </w:t>
            </w:r>
            <w:proofErr w:type="spellStart"/>
            <w:r w:rsidRPr="002E5D71">
              <w:rPr>
                <w:sz w:val="18"/>
                <w:szCs w:val="18"/>
              </w:rPr>
              <w:t>рішення</w:t>
            </w:r>
            <w:proofErr w:type="spellEnd"/>
            <w:r w:rsidRPr="002E5D71">
              <w:rPr>
                <w:sz w:val="18"/>
                <w:szCs w:val="18"/>
              </w:rPr>
              <w:t xml:space="preserve"> суду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200</w:t>
            </w:r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відсотків</w:t>
            </w:r>
            <w:proofErr w:type="spellEnd"/>
            <w:r w:rsidRPr="002E5D71">
              <w:rPr>
                <w:sz w:val="18"/>
                <w:szCs w:val="18"/>
              </w:rPr>
              <w:t xml:space="preserve"> ставки, </w:t>
            </w:r>
            <w:proofErr w:type="spellStart"/>
            <w:r w:rsidRPr="002E5D71">
              <w:rPr>
                <w:sz w:val="18"/>
                <w:szCs w:val="18"/>
              </w:rPr>
              <w:t>що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підлягала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сплаті</w:t>
            </w:r>
            <w:proofErr w:type="spellEnd"/>
            <w:r w:rsidRPr="002E5D71">
              <w:rPr>
                <w:sz w:val="18"/>
                <w:szCs w:val="18"/>
              </w:rPr>
              <w:t xml:space="preserve"> при </w:t>
            </w:r>
            <w:proofErr w:type="spellStart"/>
            <w:r w:rsidRPr="002E5D71">
              <w:rPr>
                <w:sz w:val="18"/>
                <w:szCs w:val="18"/>
              </w:rPr>
              <w:t>поданні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позовної</w:t>
            </w:r>
            <w:proofErr w:type="spellEnd"/>
            <w:r w:rsidRPr="002E5D71">
              <w:rPr>
                <w:sz w:val="18"/>
                <w:szCs w:val="18"/>
              </w:rPr>
              <w:t xml:space="preserve"> заяви, </w:t>
            </w:r>
            <w:proofErr w:type="spellStart"/>
            <w:r w:rsidRPr="002E5D71">
              <w:rPr>
                <w:sz w:val="18"/>
                <w:szCs w:val="18"/>
              </w:rPr>
              <w:t>іншої</w:t>
            </w:r>
            <w:proofErr w:type="spellEnd"/>
            <w:r w:rsidRPr="002E5D71">
              <w:rPr>
                <w:sz w:val="18"/>
                <w:szCs w:val="18"/>
              </w:rPr>
              <w:t xml:space="preserve"> заяви і </w:t>
            </w:r>
            <w:proofErr w:type="spellStart"/>
            <w:r w:rsidRPr="002E5D71">
              <w:rPr>
                <w:sz w:val="18"/>
                <w:szCs w:val="18"/>
              </w:rPr>
              <w:t>скарги</w:t>
            </w:r>
            <w:proofErr w:type="spellEnd"/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uk-UA"/>
              </w:rPr>
              <w:t>200</w:t>
            </w:r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відсотків</w:t>
            </w:r>
            <w:proofErr w:type="spellEnd"/>
            <w:r w:rsidRPr="002E5D71">
              <w:rPr>
                <w:sz w:val="18"/>
                <w:szCs w:val="18"/>
              </w:rPr>
              <w:t xml:space="preserve"> ставки, </w:t>
            </w:r>
            <w:proofErr w:type="spellStart"/>
            <w:r w:rsidRPr="002E5D71">
              <w:rPr>
                <w:sz w:val="18"/>
                <w:szCs w:val="18"/>
              </w:rPr>
              <w:t>що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підлягала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сплаті</w:t>
            </w:r>
            <w:proofErr w:type="spellEnd"/>
            <w:r w:rsidRPr="002E5D71">
              <w:rPr>
                <w:sz w:val="18"/>
                <w:szCs w:val="18"/>
              </w:rPr>
              <w:t xml:space="preserve"> при </w:t>
            </w:r>
            <w:proofErr w:type="spellStart"/>
            <w:r w:rsidRPr="002E5D71">
              <w:rPr>
                <w:sz w:val="18"/>
                <w:szCs w:val="18"/>
              </w:rPr>
              <w:t>поданні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позовної</w:t>
            </w:r>
            <w:proofErr w:type="spellEnd"/>
            <w:r w:rsidRPr="002E5D71">
              <w:rPr>
                <w:sz w:val="18"/>
                <w:szCs w:val="18"/>
              </w:rPr>
              <w:t xml:space="preserve"> заяви, </w:t>
            </w:r>
            <w:proofErr w:type="spellStart"/>
            <w:r w:rsidRPr="002E5D71">
              <w:rPr>
                <w:sz w:val="18"/>
                <w:szCs w:val="18"/>
              </w:rPr>
              <w:t>іншої</w:t>
            </w:r>
            <w:proofErr w:type="spellEnd"/>
            <w:r w:rsidRPr="002E5D71">
              <w:rPr>
                <w:sz w:val="18"/>
                <w:szCs w:val="18"/>
              </w:rPr>
              <w:t xml:space="preserve"> заяви і </w:t>
            </w:r>
            <w:proofErr w:type="spellStart"/>
            <w:r w:rsidRPr="002E5D71">
              <w:rPr>
                <w:sz w:val="18"/>
                <w:szCs w:val="18"/>
              </w:rPr>
              <w:t>скарги</w:t>
            </w:r>
            <w:proofErr w:type="spellEnd"/>
          </w:p>
        </w:tc>
      </w:tr>
      <w:tr w:rsidR="003F6C08" w:rsidRPr="002E5D71" w:rsidTr="000E0796">
        <w:trPr>
          <w:trHeight w:val="15"/>
        </w:trPr>
        <w:tc>
          <w:tcPr>
            <w:tcW w:w="105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/>
              <w:textAlignment w:val="baseline"/>
              <w:rPr>
                <w:sz w:val="18"/>
                <w:szCs w:val="18"/>
              </w:rPr>
            </w:pPr>
            <w:r w:rsidRPr="002E5D71">
              <w:rPr>
                <w:b/>
                <w:sz w:val="18"/>
                <w:szCs w:val="18"/>
              </w:rPr>
              <w:t>9)</w:t>
            </w:r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апеляційної</w:t>
            </w:r>
            <w:proofErr w:type="spellEnd"/>
            <w:r w:rsidRPr="002E5D71">
              <w:rPr>
                <w:sz w:val="18"/>
                <w:szCs w:val="18"/>
              </w:rPr>
              <w:t xml:space="preserve"> і </w:t>
            </w:r>
            <w:proofErr w:type="spellStart"/>
            <w:r w:rsidRPr="002E5D71">
              <w:rPr>
                <w:sz w:val="18"/>
                <w:szCs w:val="18"/>
              </w:rPr>
              <w:t>касаційної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скарги</w:t>
            </w:r>
            <w:proofErr w:type="spellEnd"/>
            <w:r w:rsidRPr="002E5D71">
              <w:rPr>
                <w:sz w:val="18"/>
                <w:szCs w:val="18"/>
              </w:rPr>
              <w:t xml:space="preserve"> на </w:t>
            </w:r>
            <w:proofErr w:type="spellStart"/>
            <w:r w:rsidRPr="002E5D71">
              <w:rPr>
                <w:sz w:val="18"/>
                <w:szCs w:val="18"/>
              </w:rPr>
              <w:t>ухвалу</w:t>
            </w:r>
            <w:proofErr w:type="spellEnd"/>
            <w:r w:rsidRPr="002E5D71">
              <w:rPr>
                <w:sz w:val="18"/>
                <w:szCs w:val="18"/>
              </w:rPr>
              <w:t xml:space="preserve"> суду; заяви про </w:t>
            </w:r>
            <w:proofErr w:type="spellStart"/>
            <w:r w:rsidRPr="002E5D71">
              <w:rPr>
                <w:sz w:val="18"/>
                <w:szCs w:val="18"/>
              </w:rPr>
              <w:t>приєднання</w:t>
            </w:r>
            <w:proofErr w:type="spellEnd"/>
            <w:r w:rsidRPr="002E5D71">
              <w:rPr>
                <w:sz w:val="18"/>
                <w:szCs w:val="18"/>
              </w:rPr>
              <w:t xml:space="preserve"> до </w:t>
            </w:r>
            <w:proofErr w:type="spellStart"/>
            <w:r w:rsidRPr="002E5D71">
              <w:rPr>
                <w:sz w:val="18"/>
                <w:szCs w:val="18"/>
              </w:rPr>
              <w:t>апеляційної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чи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касаційної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скарги</w:t>
            </w:r>
            <w:proofErr w:type="spellEnd"/>
            <w:r w:rsidRPr="002E5D71">
              <w:rPr>
                <w:sz w:val="18"/>
                <w:szCs w:val="18"/>
              </w:rPr>
              <w:t xml:space="preserve"> на </w:t>
            </w:r>
            <w:proofErr w:type="spellStart"/>
            <w:r w:rsidRPr="002E5D71">
              <w:rPr>
                <w:sz w:val="18"/>
                <w:szCs w:val="18"/>
              </w:rPr>
              <w:t>ухвалу</w:t>
            </w:r>
            <w:proofErr w:type="spellEnd"/>
            <w:r w:rsidRPr="002E5D71">
              <w:rPr>
                <w:sz w:val="18"/>
                <w:szCs w:val="18"/>
              </w:rPr>
              <w:t xml:space="preserve"> суду:</w:t>
            </w:r>
          </w:p>
        </w:tc>
      </w:tr>
      <w:tr w:rsidR="003F6C08" w:rsidRPr="002E5D71" w:rsidTr="000E0796">
        <w:trPr>
          <w:trHeight w:val="15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proofErr w:type="spellStart"/>
            <w:r w:rsidRPr="002E5D71">
              <w:rPr>
                <w:sz w:val="18"/>
                <w:szCs w:val="18"/>
              </w:rPr>
              <w:t>юридичною</w:t>
            </w:r>
            <w:proofErr w:type="spellEnd"/>
            <w:r w:rsidRPr="002E5D71">
              <w:rPr>
                <w:sz w:val="18"/>
                <w:szCs w:val="18"/>
              </w:rPr>
              <w:t xml:space="preserve"> особою </w:t>
            </w:r>
            <w:proofErr w:type="spellStart"/>
            <w:r w:rsidRPr="002E5D71">
              <w:rPr>
                <w:sz w:val="18"/>
                <w:szCs w:val="18"/>
              </w:rPr>
              <w:t>або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фізичною</w:t>
            </w:r>
            <w:proofErr w:type="spellEnd"/>
            <w:r w:rsidRPr="002E5D71">
              <w:rPr>
                <w:sz w:val="18"/>
                <w:szCs w:val="18"/>
              </w:rPr>
              <w:t xml:space="preserve"> особою - </w:t>
            </w:r>
            <w:proofErr w:type="spellStart"/>
            <w:r w:rsidRPr="002E5D71">
              <w:rPr>
                <w:sz w:val="18"/>
                <w:szCs w:val="18"/>
              </w:rPr>
              <w:t>підприємцем</w:t>
            </w:r>
            <w:proofErr w:type="spellEnd"/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1 </w:t>
            </w:r>
            <w:proofErr w:type="spellStart"/>
            <w:r w:rsidRPr="002E5D71">
              <w:rPr>
                <w:sz w:val="18"/>
                <w:szCs w:val="18"/>
              </w:rPr>
              <w:t>розмір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>прожиткового мінімум</w:t>
            </w:r>
            <w:r>
              <w:rPr>
                <w:sz w:val="18"/>
                <w:szCs w:val="18"/>
                <w:lang w:val="uk-UA"/>
              </w:rPr>
              <w:t>у для працездатних осіб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  <w:lang w:val="uk-UA"/>
              </w:rPr>
            </w:pPr>
            <w:r w:rsidRPr="002E5D71">
              <w:rPr>
                <w:b/>
                <w:sz w:val="18"/>
                <w:szCs w:val="18"/>
                <w:lang w:val="uk-UA"/>
              </w:rPr>
              <w:t>1</w:t>
            </w:r>
            <w:r>
              <w:rPr>
                <w:b/>
                <w:sz w:val="18"/>
                <w:szCs w:val="18"/>
                <w:lang w:val="uk-UA"/>
              </w:rPr>
              <w:t>921</w:t>
            </w:r>
            <w:r w:rsidRPr="002E5D71">
              <w:rPr>
                <w:b/>
                <w:sz w:val="18"/>
                <w:szCs w:val="18"/>
                <w:lang w:val="uk-UA"/>
              </w:rPr>
              <w:t>,00 грн</w:t>
            </w:r>
            <w:r w:rsidRPr="002E5D71">
              <w:rPr>
                <w:sz w:val="18"/>
                <w:szCs w:val="18"/>
                <w:lang w:val="uk-UA"/>
              </w:rPr>
              <w:t xml:space="preserve">. </w:t>
            </w:r>
          </w:p>
        </w:tc>
      </w:tr>
      <w:tr w:rsidR="003F6C08" w:rsidRPr="002E5D71" w:rsidTr="000E0796">
        <w:trPr>
          <w:trHeight w:val="15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proofErr w:type="spellStart"/>
            <w:r w:rsidRPr="002E5D71">
              <w:rPr>
                <w:sz w:val="18"/>
                <w:szCs w:val="18"/>
              </w:rPr>
              <w:t>фізичною</w:t>
            </w:r>
            <w:proofErr w:type="spellEnd"/>
            <w:r w:rsidRPr="002E5D71">
              <w:rPr>
                <w:sz w:val="18"/>
                <w:szCs w:val="18"/>
              </w:rPr>
              <w:t xml:space="preserve"> особою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0,2 </w:t>
            </w:r>
            <w:proofErr w:type="spellStart"/>
            <w:r w:rsidRPr="002E5D71">
              <w:rPr>
                <w:sz w:val="18"/>
                <w:szCs w:val="18"/>
              </w:rPr>
              <w:t>розміру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>прожиткового мінімум</w:t>
            </w:r>
            <w:r>
              <w:rPr>
                <w:sz w:val="18"/>
                <w:szCs w:val="18"/>
                <w:lang w:val="uk-UA"/>
              </w:rPr>
              <w:t>у для працездатних осіб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 xml:space="preserve">384,20 </w:t>
            </w:r>
            <w:r w:rsidRPr="002E5D71">
              <w:rPr>
                <w:b/>
                <w:sz w:val="18"/>
                <w:szCs w:val="18"/>
                <w:lang w:val="uk-UA"/>
              </w:rPr>
              <w:t xml:space="preserve">грн. </w:t>
            </w:r>
          </w:p>
        </w:tc>
      </w:tr>
      <w:tr w:rsidR="003F6C08" w:rsidRPr="002E5D71" w:rsidTr="000E0796">
        <w:trPr>
          <w:trHeight w:val="15"/>
        </w:trPr>
        <w:tc>
          <w:tcPr>
            <w:tcW w:w="105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  <w:lang w:val="uk-UA"/>
              </w:rPr>
              <w:t>2</w:t>
            </w:r>
            <w:r w:rsidRPr="002E5D71">
              <w:rPr>
                <w:sz w:val="18"/>
                <w:szCs w:val="18"/>
              </w:rPr>
              <w:t xml:space="preserve">. </w:t>
            </w:r>
            <w:r w:rsidRPr="002E5D71">
              <w:rPr>
                <w:b/>
                <w:sz w:val="18"/>
                <w:szCs w:val="18"/>
              </w:rPr>
              <w:t xml:space="preserve">За </w:t>
            </w:r>
            <w:proofErr w:type="spellStart"/>
            <w:r w:rsidRPr="002E5D71">
              <w:rPr>
                <w:b/>
                <w:sz w:val="18"/>
                <w:szCs w:val="18"/>
              </w:rPr>
              <w:t>подання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до </w:t>
            </w:r>
            <w:proofErr w:type="spellStart"/>
            <w:r w:rsidRPr="002E5D71">
              <w:rPr>
                <w:b/>
                <w:sz w:val="18"/>
                <w:szCs w:val="18"/>
              </w:rPr>
              <w:t>адміністративного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суду:</w:t>
            </w:r>
          </w:p>
        </w:tc>
      </w:tr>
      <w:tr w:rsidR="003F6C08" w:rsidRPr="002E5D71" w:rsidTr="000E0796">
        <w:trPr>
          <w:trHeight w:val="15"/>
        </w:trPr>
        <w:tc>
          <w:tcPr>
            <w:tcW w:w="105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/>
              <w:textAlignment w:val="baseline"/>
              <w:rPr>
                <w:sz w:val="18"/>
                <w:szCs w:val="18"/>
              </w:rPr>
            </w:pPr>
            <w:r w:rsidRPr="002E5D71">
              <w:rPr>
                <w:b/>
                <w:sz w:val="18"/>
                <w:szCs w:val="18"/>
              </w:rPr>
              <w:t>1)</w:t>
            </w:r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адміністративного</w:t>
            </w:r>
            <w:proofErr w:type="spellEnd"/>
            <w:r w:rsidRPr="002E5D71">
              <w:rPr>
                <w:sz w:val="18"/>
                <w:szCs w:val="18"/>
              </w:rPr>
              <w:t xml:space="preserve"> позову:</w:t>
            </w:r>
          </w:p>
        </w:tc>
      </w:tr>
      <w:tr w:rsidR="003F6C08" w:rsidRPr="002E5D71" w:rsidTr="000E0796">
        <w:trPr>
          <w:trHeight w:val="15"/>
        </w:trPr>
        <w:tc>
          <w:tcPr>
            <w:tcW w:w="105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/>
              <w:textAlignment w:val="baseline"/>
              <w:rPr>
                <w:sz w:val="18"/>
                <w:szCs w:val="18"/>
              </w:rPr>
            </w:pPr>
            <w:proofErr w:type="spellStart"/>
            <w:r w:rsidRPr="002E5D71">
              <w:rPr>
                <w:b/>
                <w:sz w:val="18"/>
                <w:szCs w:val="18"/>
              </w:rPr>
              <w:t>майнового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характеру, </w:t>
            </w:r>
            <w:proofErr w:type="spellStart"/>
            <w:r w:rsidRPr="002E5D71">
              <w:rPr>
                <w:b/>
                <w:sz w:val="18"/>
                <w:szCs w:val="18"/>
              </w:rPr>
              <w:t>який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подано</w:t>
            </w:r>
            <w:r w:rsidRPr="002E5D71">
              <w:rPr>
                <w:sz w:val="18"/>
                <w:szCs w:val="18"/>
              </w:rPr>
              <w:t>:</w:t>
            </w:r>
          </w:p>
        </w:tc>
      </w:tr>
      <w:tr w:rsidR="003F6C08" w:rsidRPr="002E5D71" w:rsidTr="000E0796">
        <w:trPr>
          <w:trHeight w:val="15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proofErr w:type="spellStart"/>
            <w:r w:rsidRPr="002E5D71">
              <w:rPr>
                <w:sz w:val="18"/>
                <w:szCs w:val="18"/>
              </w:rPr>
              <w:t>суб’єктом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владних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повноважень</w:t>
            </w:r>
            <w:proofErr w:type="spellEnd"/>
            <w:r w:rsidRPr="002E5D71">
              <w:rPr>
                <w:sz w:val="18"/>
                <w:szCs w:val="18"/>
              </w:rPr>
              <w:t xml:space="preserve">, </w:t>
            </w:r>
            <w:proofErr w:type="spellStart"/>
            <w:r w:rsidRPr="002E5D71">
              <w:rPr>
                <w:sz w:val="18"/>
                <w:szCs w:val="18"/>
              </w:rPr>
              <w:t>юридичною</w:t>
            </w:r>
            <w:proofErr w:type="spellEnd"/>
            <w:r w:rsidRPr="002E5D71">
              <w:rPr>
                <w:sz w:val="18"/>
                <w:szCs w:val="18"/>
              </w:rPr>
              <w:t xml:space="preserve"> особою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1,5 </w:t>
            </w:r>
            <w:proofErr w:type="spellStart"/>
            <w:r w:rsidRPr="002E5D71">
              <w:rPr>
                <w:sz w:val="18"/>
                <w:szCs w:val="18"/>
              </w:rPr>
              <w:t>відсотка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ціни</w:t>
            </w:r>
            <w:proofErr w:type="spellEnd"/>
            <w:r w:rsidRPr="002E5D71">
              <w:rPr>
                <w:sz w:val="18"/>
                <w:szCs w:val="18"/>
              </w:rPr>
              <w:t xml:space="preserve"> позову, але не </w:t>
            </w:r>
            <w:proofErr w:type="spellStart"/>
            <w:r w:rsidRPr="002E5D71">
              <w:rPr>
                <w:sz w:val="18"/>
                <w:szCs w:val="18"/>
              </w:rPr>
              <w:t>менше</w:t>
            </w:r>
            <w:proofErr w:type="spellEnd"/>
            <w:r w:rsidRPr="002E5D71">
              <w:rPr>
                <w:sz w:val="18"/>
                <w:szCs w:val="18"/>
              </w:rPr>
              <w:t xml:space="preserve"> 1 </w:t>
            </w:r>
            <w:proofErr w:type="spellStart"/>
            <w:r w:rsidRPr="002E5D71">
              <w:rPr>
                <w:sz w:val="18"/>
                <w:szCs w:val="18"/>
              </w:rPr>
              <w:t>розміру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>прожиткового мінімуму для працездатних осіб становить</w:t>
            </w:r>
            <w:r>
              <w:rPr>
                <w:sz w:val="18"/>
                <w:szCs w:val="18"/>
                <w:lang w:val="uk-UA"/>
              </w:rPr>
              <w:t xml:space="preserve"> та не більше 350 </w:t>
            </w:r>
            <w:r w:rsidRPr="002E5D71">
              <w:rPr>
                <w:sz w:val="18"/>
                <w:szCs w:val="18"/>
                <w:lang w:val="uk-UA"/>
              </w:rPr>
              <w:t>прожиткового мінімуму для працездатних осіб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  <w:lang w:val="uk-UA"/>
              </w:rPr>
            </w:pPr>
            <w:r w:rsidRPr="002E5D71">
              <w:rPr>
                <w:sz w:val="18"/>
                <w:szCs w:val="18"/>
              </w:rPr>
              <w:t xml:space="preserve">1,5 </w:t>
            </w:r>
            <w:proofErr w:type="spellStart"/>
            <w:r w:rsidRPr="002E5D71">
              <w:rPr>
                <w:sz w:val="18"/>
                <w:szCs w:val="18"/>
              </w:rPr>
              <w:t>відсотка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ціни</w:t>
            </w:r>
            <w:proofErr w:type="spellEnd"/>
            <w:r w:rsidRPr="002E5D71">
              <w:rPr>
                <w:sz w:val="18"/>
                <w:szCs w:val="18"/>
              </w:rPr>
              <w:t xml:space="preserve"> позову, але не </w:t>
            </w:r>
            <w:proofErr w:type="spellStart"/>
            <w:r w:rsidRPr="002E5D71">
              <w:rPr>
                <w:sz w:val="18"/>
                <w:szCs w:val="18"/>
              </w:rPr>
              <w:t>менше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b/>
                <w:sz w:val="18"/>
                <w:szCs w:val="18"/>
                <w:lang w:val="uk-UA"/>
              </w:rPr>
              <w:t>1</w:t>
            </w:r>
            <w:r>
              <w:rPr>
                <w:b/>
                <w:sz w:val="18"/>
                <w:szCs w:val="18"/>
                <w:lang w:val="uk-UA"/>
              </w:rPr>
              <w:t>921,</w:t>
            </w:r>
            <w:r w:rsidRPr="002E5D71">
              <w:rPr>
                <w:b/>
                <w:sz w:val="18"/>
                <w:szCs w:val="18"/>
                <w:lang w:val="uk-UA"/>
              </w:rPr>
              <w:t>00 грн.</w:t>
            </w:r>
            <w:r>
              <w:rPr>
                <w:b/>
                <w:sz w:val="18"/>
                <w:szCs w:val="18"/>
                <w:lang w:val="uk-UA"/>
              </w:rPr>
              <w:t xml:space="preserve"> та не більше 672350 грн.</w:t>
            </w:r>
          </w:p>
        </w:tc>
      </w:tr>
      <w:tr w:rsidR="003F6C08" w:rsidRPr="002E5D71" w:rsidTr="000E0796">
        <w:trPr>
          <w:trHeight w:val="15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proofErr w:type="spellStart"/>
            <w:r w:rsidRPr="002E5D71">
              <w:rPr>
                <w:sz w:val="18"/>
                <w:szCs w:val="18"/>
              </w:rPr>
              <w:t>фізичною</w:t>
            </w:r>
            <w:proofErr w:type="spellEnd"/>
            <w:r w:rsidRPr="002E5D71">
              <w:rPr>
                <w:sz w:val="18"/>
                <w:szCs w:val="18"/>
              </w:rPr>
              <w:t xml:space="preserve"> особою </w:t>
            </w:r>
            <w:proofErr w:type="spellStart"/>
            <w:r w:rsidRPr="002E5D71">
              <w:rPr>
                <w:sz w:val="18"/>
                <w:szCs w:val="18"/>
              </w:rPr>
              <w:t>або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фізичною</w:t>
            </w:r>
            <w:proofErr w:type="spellEnd"/>
            <w:r w:rsidRPr="002E5D71">
              <w:rPr>
                <w:sz w:val="18"/>
                <w:szCs w:val="18"/>
              </w:rPr>
              <w:t xml:space="preserve"> особою - </w:t>
            </w:r>
            <w:proofErr w:type="spellStart"/>
            <w:r w:rsidRPr="002E5D71">
              <w:rPr>
                <w:sz w:val="18"/>
                <w:szCs w:val="18"/>
              </w:rPr>
              <w:t>підприємцем</w:t>
            </w:r>
            <w:proofErr w:type="spellEnd"/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1 </w:t>
            </w:r>
            <w:proofErr w:type="spellStart"/>
            <w:r w:rsidRPr="002E5D71">
              <w:rPr>
                <w:sz w:val="18"/>
                <w:szCs w:val="18"/>
              </w:rPr>
              <w:t>відсоток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ціни</w:t>
            </w:r>
            <w:proofErr w:type="spellEnd"/>
            <w:r w:rsidRPr="002E5D71">
              <w:rPr>
                <w:sz w:val="18"/>
                <w:szCs w:val="18"/>
              </w:rPr>
              <w:t xml:space="preserve"> позову, але не </w:t>
            </w:r>
            <w:proofErr w:type="spellStart"/>
            <w:r w:rsidRPr="002E5D71">
              <w:rPr>
                <w:sz w:val="18"/>
                <w:szCs w:val="18"/>
              </w:rPr>
              <w:t>менше</w:t>
            </w:r>
            <w:proofErr w:type="spellEnd"/>
            <w:r w:rsidRPr="002E5D71">
              <w:rPr>
                <w:sz w:val="18"/>
                <w:szCs w:val="18"/>
              </w:rPr>
              <w:t xml:space="preserve"> 0,4 </w:t>
            </w:r>
            <w:proofErr w:type="spellStart"/>
            <w:r w:rsidRPr="002E5D71">
              <w:rPr>
                <w:sz w:val="18"/>
                <w:szCs w:val="18"/>
              </w:rPr>
              <w:t>розміру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>прожиткового мінімуму для працездатних осіб становить</w:t>
            </w:r>
            <w:r w:rsidRPr="002E5D71">
              <w:rPr>
                <w:sz w:val="18"/>
                <w:szCs w:val="18"/>
              </w:rPr>
              <w:t xml:space="preserve"> та не </w:t>
            </w:r>
            <w:proofErr w:type="spellStart"/>
            <w:r w:rsidRPr="002E5D71">
              <w:rPr>
                <w:sz w:val="18"/>
                <w:szCs w:val="18"/>
              </w:rPr>
              <w:t>більше</w:t>
            </w:r>
            <w:proofErr w:type="spellEnd"/>
            <w:r w:rsidRPr="002E5D71">
              <w:rPr>
                <w:sz w:val="18"/>
                <w:szCs w:val="18"/>
              </w:rPr>
              <w:t xml:space="preserve"> 5 </w:t>
            </w:r>
            <w:proofErr w:type="spellStart"/>
            <w:r w:rsidRPr="002E5D71">
              <w:rPr>
                <w:sz w:val="18"/>
                <w:szCs w:val="18"/>
              </w:rPr>
              <w:t>розмірів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 xml:space="preserve">прожиткового мінімуму для працездатних осіб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  <w:lang w:val="uk-UA"/>
              </w:rPr>
            </w:pPr>
            <w:r w:rsidRPr="002E5D71">
              <w:rPr>
                <w:sz w:val="18"/>
                <w:szCs w:val="18"/>
              </w:rPr>
              <w:t xml:space="preserve">1 </w:t>
            </w:r>
            <w:proofErr w:type="spellStart"/>
            <w:r w:rsidRPr="002E5D71">
              <w:rPr>
                <w:sz w:val="18"/>
                <w:szCs w:val="18"/>
              </w:rPr>
              <w:t>відсоток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ціни</w:t>
            </w:r>
            <w:proofErr w:type="spellEnd"/>
            <w:r w:rsidRPr="002E5D71">
              <w:rPr>
                <w:sz w:val="18"/>
                <w:szCs w:val="18"/>
              </w:rPr>
              <w:t xml:space="preserve"> позову, але не </w:t>
            </w:r>
            <w:proofErr w:type="spellStart"/>
            <w:r w:rsidRPr="002E5D71">
              <w:rPr>
                <w:sz w:val="18"/>
                <w:szCs w:val="18"/>
              </w:rPr>
              <w:t>менше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C35A4B">
              <w:rPr>
                <w:b/>
                <w:sz w:val="18"/>
                <w:szCs w:val="18"/>
                <w:lang w:val="uk-UA"/>
              </w:rPr>
              <w:t>768,</w:t>
            </w:r>
            <w:r>
              <w:rPr>
                <w:sz w:val="18"/>
                <w:szCs w:val="18"/>
                <w:lang w:val="uk-UA"/>
              </w:rPr>
              <w:t>4</w:t>
            </w:r>
            <w:r>
              <w:rPr>
                <w:b/>
                <w:sz w:val="18"/>
                <w:szCs w:val="18"/>
                <w:lang w:val="uk-UA"/>
              </w:rPr>
              <w:t>0</w:t>
            </w:r>
            <w:r w:rsidRPr="002E5D71">
              <w:rPr>
                <w:b/>
                <w:sz w:val="18"/>
                <w:szCs w:val="18"/>
                <w:lang w:val="uk-UA"/>
              </w:rPr>
              <w:t xml:space="preserve"> грн</w:t>
            </w:r>
            <w:r w:rsidRPr="002E5D71">
              <w:rPr>
                <w:sz w:val="18"/>
                <w:szCs w:val="18"/>
                <w:lang w:val="uk-UA"/>
              </w:rPr>
              <w:t xml:space="preserve">. </w:t>
            </w:r>
            <w:r w:rsidRPr="002E5D71">
              <w:rPr>
                <w:sz w:val="18"/>
                <w:szCs w:val="18"/>
              </w:rPr>
              <w:t xml:space="preserve">та не </w:t>
            </w:r>
            <w:proofErr w:type="spellStart"/>
            <w:r w:rsidRPr="002E5D71">
              <w:rPr>
                <w:sz w:val="18"/>
                <w:szCs w:val="18"/>
              </w:rPr>
              <w:t>більше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C35A4B">
              <w:rPr>
                <w:b/>
                <w:sz w:val="18"/>
                <w:szCs w:val="18"/>
                <w:lang w:val="uk-UA"/>
              </w:rPr>
              <w:t>9605,00</w:t>
            </w:r>
            <w:r w:rsidRPr="002E5D71">
              <w:rPr>
                <w:b/>
                <w:sz w:val="18"/>
                <w:szCs w:val="18"/>
                <w:lang w:val="uk-UA"/>
              </w:rPr>
              <w:t xml:space="preserve"> грн.</w:t>
            </w:r>
            <w:r w:rsidRPr="002E5D71">
              <w:rPr>
                <w:sz w:val="18"/>
                <w:szCs w:val="18"/>
                <w:lang w:val="uk-UA"/>
              </w:rPr>
              <w:t xml:space="preserve"> </w:t>
            </w:r>
          </w:p>
        </w:tc>
      </w:tr>
      <w:tr w:rsidR="003F6C08" w:rsidRPr="002E5D71" w:rsidTr="000E0796">
        <w:trPr>
          <w:trHeight w:val="15"/>
        </w:trPr>
        <w:tc>
          <w:tcPr>
            <w:tcW w:w="105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/>
              <w:textAlignment w:val="baseline"/>
              <w:rPr>
                <w:sz w:val="18"/>
                <w:szCs w:val="18"/>
              </w:rPr>
            </w:pPr>
            <w:proofErr w:type="spellStart"/>
            <w:r w:rsidRPr="002E5D71">
              <w:rPr>
                <w:b/>
                <w:sz w:val="18"/>
                <w:szCs w:val="18"/>
              </w:rPr>
              <w:t>немайнового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характеру, </w:t>
            </w:r>
            <w:proofErr w:type="spellStart"/>
            <w:r w:rsidRPr="002E5D71">
              <w:rPr>
                <w:b/>
                <w:sz w:val="18"/>
                <w:szCs w:val="18"/>
              </w:rPr>
              <w:t>який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подано:</w:t>
            </w:r>
          </w:p>
        </w:tc>
      </w:tr>
      <w:tr w:rsidR="003F6C08" w:rsidRPr="002E5D71" w:rsidTr="000E0796">
        <w:trPr>
          <w:trHeight w:val="15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proofErr w:type="spellStart"/>
            <w:r w:rsidRPr="002E5D71">
              <w:rPr>
                <w:sz w:val="18"/>
                <w:szCs w:val="18"/>
              </w:rPr>
              <w:t>суб’єктом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владних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повноважень</w:t>
            </w:r>
            <w:proofErr w:type="spellEnd"/>
            <w:r w:rsidRPr="002E5D71">
              <w:rPr>
                <w:sz w:val="18"/>
                <w:szCs w:val="18"/>
              </w:rPr>
              <w:t xml:space="preserve">, </w:t>
            </w:r>
            <w:proofErr w:type="spellStart"/>
            <w:r w:rsidRPr="002E5D71">
              <w:rPr>
                <w:sz w:val="18"/>
                <w:szCs w:val="18"/>
              </w:rPr>
              <w:t>юридичною</w:t>
            </w:r>
            <w:proofErr w:type="spellEnd"/>
            <w:r w:rsidRPr="002E5D71">
              <w:rPr>
                <w:sz w:val="18"/>
                <w:szCs w:val="18"/>
              </w:rPr>
              <w:t xml:space="preserve"> особою </w:t>
            </w:r>
            <w:proofErr w:type="spellStart"/>
            <w:r w:rsidRPr="002E5D71">
              <w:rPr>
                <w:sz w:val="18"/>
                <w:szCs w:val="18"/>
              </w:rPr>
              <w:t>або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фізичною</w:t>
            </w:r>
            <w:proofErr w:type="spellEnd"/>
            <w:r w:rsidRPr="002E5D71">
              <w:rPr>
                <w:sz w:val="18"/>
                <w:szCs w:val="18"/>
              </w:rPr>
              <w:t xml:space="preserve"> особою - </w:t>
            </w:r>
            <w:proofErr w:type="spellStart"/>
            <w:r w:rsidRPr="002E5D71">
              <w:rPr>
                <w:sz w:val="18"/>
                <w:szCs w:val="18"/>
              </w:rPr>
              <w:t>підприємцем</w:t>
            </w:r>
            <w:proofErr w:type="spellEnd"/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1 </w:t>
            </w:r>
            <w:proofErr w:type="spellStart"/>
            <w:r w:rsidRPr="002E5D71">
              <w:rPr>
                <w:sz w:val="18"/>
                <w:szCs w:val="18"/>
              </w:rPr>
              <w:t>розмір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 xml:space="preserve">прожиткового мінімуму для працездатних осіб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  <w:lang w:val="uk-UA"/>
              </w:rPr>
            </w:pPr>
            <w:r w:rsidRPr="002E5D71">
              <w:rPr>
                <w:b/>
                <w:sz w:val="18"/>
                <w:szCs w:val="18"/>
                <w:lang w:val="uk-UA"/>
              </w:rPr>
              <w:t>1</w:t>
            </w:r>
            <w:r>
              <w:rPr>
                <w:b/>
                <w:sz w:val="18"/>
                <w:szCs w:val="18"/>
                <w:lang w:val="uk-UA"/>
              </w:rPr>
              <w:t>921</w:t>
            </w:r>
            <w:r w:rsidRPr="002E5D71">
              <w:rPr>
                <w:b/>
                <w:sz w:val="18"/>
                <w:szCs w:val="18"/>
                <w:lang w:val="uk-UA"/>
              </w:rPr>
              <w:t>,00 грн</w:t>
            </w:r>
            <w:r w:rsidRPr="002E5D71">
              <w:rPr>
                <w:sz w:val="18"/>
                <w:szCs w:val="18"/>
                <w:lang w:val="uk-UA"/>
              </w:rPr>
              <w:t xml:space="preserve">. </w:t>
            </w:r>
          </w:p>
        </w:tc>
      </w:tr>
      <w:tr w:rsidR="003F6C08" w:rsidRPr="002E5D71" w:rsidTr="000E0796">
        <w:trPr>
          <w:trHeight w:val="15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proofErr w:type="spellStart"/>
            <w:r w:rsidRPr="002E5D71">
              <w:rPr>
                <w:sz w:val="18"/>
                <w:szCs w:val="18"/>
              </w:rPr>
              <w:t>фізичною</w:t>
            </w:r>
            <w:proofErr w:type="spellEnd"/>
            <w:r w:rsidRPr="002E5D71">
              <w:rPr>
                <w:sz w:val="18"/>
                <w:szCs w:val="18"/>
              </w:rPr>
              <w:t xml:space="preserve"> особою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0,4 </w:t>
            </w:r>
            <w:proofErr w:type="spellStart"/>
            <w:r w:rsidRPr="002E5D71">
              <w:rPr>
                <w:sz w:val="18"/>
                <w:szCs w:val="18"/>
              </w:rPr>
              <w:t>розміру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>прожиткового мінімуму для працездатних осіб становить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768,40</w:t>
            </w:r>
            <w:r w:rsidRPr="002E5D71">
              <w:rPr>
                <w:b/>
                <w:sz w:val="18"/>
                <w:szCs w:val="18"/>
                <w:lang w:val="uk-UA"/>
              </w:rPr>
              <w:t xml:space="preserve"> грн. </w:t>
            </w:r>
          </w:p>
        </w:tc>
      </w:tr>
      <w:tr w:rsidR="003F6C08" w:rsidRPr="005617BC" w:rsidTr="000E0796">
        <w:trPr>
          <w:trHeight w:val="15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  <w:lang w:val="uk-UA"/>
              </w:rPr>
            </w:pPr>
            <w:r w:rsidRPr="002E5D71">
              <w:rPr>
                <w:b/>
                <w:sz w:val="18"/>
                <w:szCs w:val="18"/>
              </w:rPr>
              <w:t>2)</w:t>
            </w:r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апеляційної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скарги</w:t>
            </w:r>
            <w:proofErr w:type="spellEnd"/>
            <w:r w:rsidRPr="002E5D71">
              <w:rPr>
                <w:sz w:val="18"/>
                <w:szCs w:val="18"/>
              </w:rPr>
              <w:t xml:space="preserve"> на </w:t>
            </w:r>
            <w:proofErr w:type="spellStart"/>
            <w:r w:rsidRPr="002E5D71">
              <w:rPr>
                <w:sz w:val="18"/>
                <w:szCs w:val="18"/>
              </w:rPr>
              <w:t>рішення</w:t>
            </w:r>
            <w:proofErr w:type="spellEnd"/>
            <w:r w:rsidRPr="002E5D71">
              <w:rPr>
                <w:sz w:val="18"/>
                <w:szCs w:val="18"/>
              </w:rPr>
              <w:t xml:space="preserve"> суду, заяви про </w:t>
            </w:r>
            <w:proofErr w:type="spellStart"/>
            <w:r w:rsidRPr="002E5D71">
              <w:rPr>
                <w:sz w:val="18"/>
                <w:szCs w:val="18"/>
              </w:rPr>
              <w:t>приєднання</w:t>
            </w:r>
            <w:proofErr w:type="spellEnd"/>
            <w:r w:rsidRPr="002E5D71">
              <w:rPr>
                <w:sz w:val="18"/>
                <w:szCs w:val="18"/>
              </w:rPr>
              <w:t xml:space="preserve"> до </w:t>
            </w:r>
            <w:proofErr w:type="spellStart"/>
            <w:r w:rsidRPr="002E5D71">
              <w:rPr>
                <w:sz w:val="18"/>
                <w:szCs w:val="18"/>
              </w:rPr>
              <w:t>апеляційної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скарги</w:t>
            </w:r>
            <w:proofErr w:type="spellEnd"/>
            <w:r w:rsidRPr="002E5D71">
              <w:rPr>
                <w:sz w:val="18"/>
                <w:szCs w:val="18"/>
              </w:rPr>
              <w:t xml:space="preserve"> на </w:t>
            </w:r>
            <w:proofErr w:type="spellStart"/>
            <w:r w:rsidRPr="002E5D71">
              <w:rPr>
                <w:sz w:val="18"/>
                <w:szCs w:val="18"/>
              </w:rPr>
              <w:t>рішення</w:t>
            </w:r>
            <w:proofErr w:type="spellEnd"/>
            <w:r w:rsidRPr="002E5D71">
              <w:rPr>
                <w:sz w:val="18"/>
                <w:szCs w:val="18"/>
              </w:rPr>
              <w:t xml:space="preserve"> суду, заяви про перегляд судового </w:t>
            </w:r>
            <w:proofErr w:type="spellStart"/>
            <w:r w:rsidRPr="002E5D71">
              <w:rPr>
                <w:sz w:val="18"/>
                <w:szCs w:val="18"/>
              </w:rPr>
              <w:t>рішення</w:t>
            </w:r>
            <w:proofErr w:type="spellEnd"/>
            <w:r w:rsidRPr="002E5D71">
              <w:rPr>
                <w:sz w:val="18"/>
                <w:szCs w:val="18"/>
              </w:rPr>
              <w:t xml:space="preserve"> у </w:t>
            </w:r>
            <w:proofErr w:type="spellStart"/>
            <w:r w:rsidRPr="002E5D71">
              <w:rPr>
                <w:sz w:val="18"/>
                <w:szCs w:val="18"/>
              </w:rPr>
              <w:t>зв’язку</w:t>
            </w:r>
            <w:proofErr w:type="spellEnd"/>
            <w:r w:rsidRPr="002E5D71">
              <w:rPr>
                <w:sz w:val="18"/>
                <w:szCs w:val="18"/>
              </w:rPr>
              <w:t xml:space="preserve"> з </w:t>
            </w:r>
            <w:proofErr w:type="spellStart"/>
            <w:r w:rsidRPr="002E5D71">
              <w:rPr>
                <w:sz w:val="18"/>
                <w:szCs w:val="18"/>
              </w:rPr>
              <w:t>нововиявленими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обставинами</w:t>
            </w:r>
            <w:proofErr w:type="spellEnd"/>
          </w:p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  <w:lang w:val="uk-UA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</w:t>
            </w:r>
            <w:r w:rsidRPr="002E5D71">
              <w:rPr>
                <w:sz w:val="18"/>
                <w:szCs w:val="18"/>
                <w:lang w:val="uk-UA"/>
              </w:rPr>
              <w:t>0 відсотків ставки, що підлягала сплаті при поданні позовної заяви, іншої заяви і скарги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5617BC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150</w:t>
            </w:r>
            <w:r w:rsidRPr="005617BC">
              <w:rPr>
                <w:b/>
                <w:sz w:val="18"/>
                <w:szCs w:val="18"/>
                <w:lang w:val="uk-UA"/>
              </w:rPr>
              <w:t xml:space="preserve"> </w:t>
            </w:r>
            <w:r w:rsidRPr="005617BC">
              <w:rPr>
                <w:sz w:val="18"/>
                <w:szCs w:val="18"/>
                <w:lang w:val="uk-UA"/>
              </w:rPr>
              <w:t>відсотків ставки, що підлягала сплаті при поданні позовної заяви, іншої заяви і скарги</w:t>
            </w:r>
          </w:p>
        </w:tc>
      </w:tr>
      <w:tr w:rsidR="003F6C08" w:rsidRPr="002E5D71" w:rsidTr="000E0796">
        <w:trPr>
          <w:trHeight w:val="15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b/>
                <w:sz w:val="18"/>
                <w:szCs w:val="18"/>
              </w:rPr>
              <w:t>3)</w:t>
            </w:r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касаційної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скарги</w:t>
            </w:r>
            <w:proofErr w:type="spellEnd"/>
            <w:r w:rsidRPr="002E5D71">
              <w:rPr>
                <w:sz w:val="18"/>
                <w:szCs w:val="18"/>
              </w:rPr>
              <w:t xml:space="preserve"> на </w:t>
            </w:r>
            <w:proofErr w:type="spellStart"/>
            <w:r w:rsidRPr="002E5D71">
              <w:rPr>
                <w:sz w:val="18"/>
                <w:szCs w:val="18"/>
              </w:rPr>
              <w:t>рішення</w:t>
            </w:r>
            <w:proofErr w:type="spellEnd"/>
            <w:r w:rsidRPr="002E5D71">
              <w:rPr>
                <w:sz w:val="18"/>
                <w:szCs w:val="18"/>
              </w:rPr>
              <w:t xml:space="preserve"> суду, заяви про </w:t>
            </w:r>
            <w:proofErr w:type="spellStart"/>
            <w:r w:rsidRPr="002E5D71">
              <w:rPr>
                <w:sz w:val="18"/>
                <w:szCs w:val="18"/>
              </w:rPr>
              <w:t>приєднання</w:t>
            </w:r>
            <w:proofErr w:type="spellEnd"/>
            <w:r w:rsidRPr="002E5D71">
              <w:rPr>
                <w:sz w:val="18"/>
                <w:szCs w:val="18"/>
              </w:rPr>
              <w:t xml:space="preserve"> до </w:t>
            </w:r>
            <w:proofErr w:type="spellStart"/>
            <w:r w:rsidRPr="002E5D71">
              <w:rPr>
                <w:sz w:val="18"/>
                <w:szCs w:val="18"/>
              </w:rPr>
              <w:t>касаційної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скарги</w:t>
            </w:r>
            <w:proofErr w:type="spellEnd"/>
            <w:r w:rsidRPr="002E5D71">
              <w:rPr>
                <w:sz w:val="18"/>
                <w:szCs w:val="18"/>
              </w:rPr>
              <w:t xml:space="preserve"> на </w:t>
            </w:r>
            <w:proofErr w:type="spellStart"/>
            <w:r w:rsidRPr="002E5D71">
              <w:rPr>
                <w:sz w:val="18"/>
                <w:szCs w:val="18"/>
              </w:rPr>
              <w:t>рішення</w:t>
            </w:r>
            <w:proofErr w:type="spellEnd"/>
            <w:r w:rsidRPr="002E5D71">
              <w:rPr>
                <w:sz w:val="18"/>
                <w:szCs w:val="18"/>
              </w:rPr>
              <w:t xml:space="preserve"> суду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200</w:t>
            </w:r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відсотків</w:t>
            </w:r>
            <w:proofErr w:type="spellEnd"/>
            <w:r w:rsidRPr="002E5D71">
              <w:rPr>
                <w:sz w:val="18"/>
                <w:szCs w:val="18"/>
              </w:rPr>
              <w:t xml:space="preserve"> ставки, </w:t>
            </w:r>
            <w:proofErr w:type="spellStart"/>
            <w:r w:rsidRPr="002E5D71">
              <w:rPr>
                <w:sz w:val="18"/>
                <w:szCs w:val="18"/>
              </w:rPr>
              <w:t>що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підлягала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сплаті</w:t>
            </w:r>
            <w:proofErr w:type="spellEnd"/>
            <w:r w:rsidRPr="002E5D71">
              <w:rPr>
                <w:sz w:val="18"/>
                <w:szCs w:val="18"/>
              </w:rPr>
              <w:t xml:space="preserve"> при </w:t>
            </w:r>
            <w:proofErr w:type="spellStart"/>
            <w:r w:rsidRPr="002E5D71">
              <w:rPr>
                <w:sz w:val="18"/>
                <w:szCs w:val="18"/>
              </w:rPr>
              <w:t>поданні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позовної</w:t>
            </w:r>
            <w:proofErr w:type="spellEnd"/>
            <w:r w:rsidRPr="002E5D71">
              <w:rPr>
                <w:sz w:val="18"/>
                <w:szCs w:val="18"/>
              </w:rPr>
              <w:t xml:space="preserve"> заяви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uk-UA"/>
              </w:rPr>
              <w:t>200</w:t>
            </w:r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відсотків</w:t>
            </w:r>
            <w:proofErr w:type="spellEnd"/>
            <w:r w:rsidRPr="002E5D71">
              <w:rPr>
                <w:sz w:val="18"/>
                <w:szCs w:val="18"/>
              </w:rPr>
              <w:t xml:space="preserve"> ставки, </w:t>
            </w:r>
            <w:proofErr w:type="spellStart"/>
            <w:r w:rsidRPr="002E5D71">
              <w:rPr>
                <w:sz w:val="18"/>
                <w:szCs w:val="18"/>
              </w:rPr>
              <w:t>що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підлягала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сплаті</w:t>
            </w:r>
            <w:proofErr w:type="spellEnd"/>
            <w:r w:rsidRPr="002E5D71">
              <w:rPr>
                <w:sz w:val="18"/>
                <w:szCs w:val="18"/>
              </w:rPr>
              <w:t xml:space="preserve"> при </w:t>
            </w:r>
            <w:proofErr w:type="spellStart"/>
            <w:r w:rsidRPr="002E5D71">
              <w:rPr>
                <w:sz w:val="18"/>
                <w:szCs w:val="18"/>
              </w:rPr>
              <w:t>поданні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позовної</w:t>
            </w:r>
            <w:proofErr w:type="spellEnd"/>
            <w:r w:rsidRPr="002E5D71">
              <w:rPr>
                <w:sz w:val="18"/>
                <w:szCs w:val="18"/>
              </w:rPr>
              <w:t xml:space="preserve"> заяви</w:t>
            </w:r>
          </w:p>
        </w:tc>
      </w:tr>
      <w:tr w:rsidR="003F6C08" w:rsidRPr="002E5D71" w:rsidTr="000E0796">
        <w:trPr>
          <w:trHeight w:val="15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0334F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6"/>
                <w:szCs w:val="16"/>
              </w:rPr>
            </w:pPr>
            <w:r w:rsidRPr="0020334F">
              <w:rPr>
                <w:b/>
                <w:sz w:val="16"/>
                <w:szCs w:val="16"/>
              </w:rPr>
              <w:t>5)</w:t>
            </w:r>
            <w:r w:rsidRPr="0020334F">
              <w:rPr>
                <w:sz w:val="16"/>
                <w:szCs w:val="16"/>
              </w:rPr>
              <w:t xml:space="preserve"> </w:t>
            </w:r>
            <w:proofErr w:type="spellStart"/>
            <w:r w:rsidRPr="0020334F">
              <w:rPr>
                <w:sz w:val="16"/>
                <w:szCs w:val="16"/>
              </w:rPr>
              <w:t>апеляційної</w:t>
            </w:r>
            <w:proofErr w:type="spellEnd"/>
            <w:r w:rsidRPr="0020334F">
              <w:rPr>
                <w:sz w:val="16"/>
                <w:szCs w:val="16"/>
              </w:rPr>
              <w:t xml:space="preserve"> і </w:t>
            </w:r>
            <w:proofErr w:type="spellStart"/>
            <w:r w:rsidRPr="0020334F">
              <w:rPr>
                <w:sz w:val="16"/>
                <w:szCs w:val="16"/>
              </w:rPr>
              <w:t>касаційної</w:t>
            </w:r>
            <w:proofErr w:type="spellEnd"/>
            <w:r w:rsidRPr="0020334F">
              <w:rPr>
                <w:sz w:val="16"/>
                <w:szCs w:val="16"/>
              </w:rPr>
              <w:t xml:space="preserve"> </w:t>
            </w:r>
            <w:proofErr w:type="spellStart"/>
            <w:r w:rsidRPr="0020334F">
              <w:rPr>
                <w:sz w:val="16"/>
                <w:szCs w:val="16"/>
              </w:rPr>
              <w:t>скарги</w:t>
            </w:r>
            <w:proofErr w:type="spellEnd"/>
            <w:r w:rsidRPr="0020334F">
              <w:rPr>
                <w:sz w:val="16"/>
                <w:szCs w:val="16"/>
              </w:rPr>
              <w:t xml:space="preserve"> на </w:t>
            </w:r>
            <w:proofErr w:type="spellStart"/>
            <w:r w:rsidRPr="0020334F">
              <w:rPr>
                <w:sz w:val="16"/>
                <w:szCs w:val="16"/>
              </w:rPr>
              <w:t>ухвалу</w:t>
            </w:r>
            <w:proofErr w:type="spellEnd"/>
            <w:r w:rsidRPr="0020334F">
              <w:rPr>
                <w:sz w:val="16"/>
                <w:szCs w:val="16"/>
              </w:rPr>
              <w:t xml:space="preserve"> суду; заяви про </w:t>
            </w:r>
            <w:proofErr w:type="spellStart"/>
            <w:r w:rsidRPr="0020334F">
              <w:rPr>
                <w:sz w:val="16"/>
                <w:szCs w:val="16"/>
              </w:rPr>
              <w:t>приєднання</w:t>
            </w:r>
            <w:proofErr w:type="spellEnd"/>
            <w:r w:rsidRPr="0020334F">
              <w:rPr>
                <w:sz w:val="16"/>
                <w:szCs w:val="16"/>
              </w:rPr>
              <w:t xml:space="preserve"> до </w:t>
            </w:r>
            <w:proofErr w:type="spellStart"/>
            <w:r w:rsidRPr="0020334F">
              <w:rPr>
                <w:sz w:val="16"/>
                <w:szCs w:val="16"/>
              </w:rPr>
              <w:t>апеляційної</w:t>
            </w:r>
            <w:proofErr w:type="spellEnd"/>
            <w:r w:rsidRPr="0020334F">
              <w:rPr>
                <w:sz w:val="16"/>
                <w:szCs w:val="16"/>
              </w:rPr>
              <w:t xml:space="preserve"> </w:t>
            </w:r>
            <w:proofErr w:type="spellStart"/>
            <w:r w:rsidRPr="0020334F">
              <w:rPr>
                <w:sz w:val="16"/>
                <w:szCs w:val="16"/>
              </w:rPr>
              <w:t>чи</w:t>
            </w:r>
            <w:proofErr w:type="spellEnd"/>
            <w:r w:rsidRPr="0020334F">
              <w:rPr>
                <w:sz w:val="16"/>
                <w:szCs w:val="16"/>
              </w:rPr>
              <w:t xml:space="preserve"> </w:t>
            </w:r>
            <w:proofErr w:type="spellStart"/>
            <w:r w:rsidRPr="0020334F">
              <w:rPr>
                <w:sz w:val="16"/>
                <w:szCs w:val="16"/>
              </w:rPr>
              <w:t>касаційної</w:t>
            </w:r>
            <w:proofErr w:type="spellEnd"/>
            <w:r w:rsidRPr="0020334F">
              <w:rPr>
                <w:sz w:val="16"/>
                <w:szCs w:val="16"/>
              </w:rPr>
              <w:t xml:space="preserve"> </w:t>
            </w:r>
            <w:proofErr w:type="spellStart"/>
            <w:r w:rsidRPr="0020334F">
              <w:rPr>
                <w:sz w:val="16"/>
                <w:szCs w:val="16"/>
              </w:rPr>
              <w:t>скарги</w:t>
            </w:r>
            <w:proofErr w:type="spellEnd"/>
            <w:r w:rsidRPr="0020334F">
              <w:rPr>
                <w:sz w:val="16"/>
                <w:szCs w:val="16"/>
              </w:rPr>
              <w:t xml:space="preserve"> на </w:t>
            </w:r>
            <w:proofErr w:type="spellStart"/>
            <w:r w:rsidRPr="0020334F">
              <w:rPr>
                <w:sz w:val="16"/>
                <w:szCs w:val="16"/>
              </w:rPr>
              <w:t>ухвалу</w:t>
            </w:r>
            <w:proofErr w:type="spellEnd"/>
            <w:r w:rsidRPr="0020334F">
              <w:rPr>
                <w:sz w:val="16"/>
                <w:szCs w:val="16"/>
              </w:rPr>
              <w:t xml:space="preserve"> суду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0334F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6"/>
                <w:szCs w:val="16"/>
              </w:rPr>
            </w:pPr>
            <w:r w:rsidRPr="0020334F">
              <w:rPr>
                <w:sz w:val="16"/>
                <w:szCs w:val="16"/>
              </w:rPr>
              <w:t xml:space="preserve">1 </w:t>
            </w:r>
            <w:proofErr w:type="spellStart"/>
            <w:r w:rsidRPr="0020334F">
              <w:rPr>
                <w:sz w:val="16"/>
                <w:szCs w:val="16"/>
              </w:rPr>
              <w:t>розмір</w:t>
            </w:r>
            <w:proofErr w:type="spellEnd"/>
            <w:r w:rsidRPr="0020334F">
              <w:rPr>
                <w:sz w:val="16"/>
                <w:szCs w:val="16"/>
              </w:rPr>
              <w:t xml:space="preserve"> </w:t>
            </w:r>
            <w:r w:rsidRPr="0020334F">
              <w:rPr>
                <w:sz w:val="16"/>
                <w:szCs w:val="16"/>
                <w:lang w:val="uk-UA"/>
              </w:rPr>
              <w:t>прожиткового мінімум</w:t>
            </w:r>
            <w:r>
              <w:rPr>
                <w:sz w:val="16"/>
                <w:szCs w:val="16"/>
                <w:lang w:val="uk-UA"/>
              </w:rPr>
              <w:t xml:space="preserve">у для працездатних осіб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0334F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1921</w:t>
            </w:r>
            <w:r w:rsidRPr="0020334F">
              <w:rPr>
                <w:b/>
                <w:sz w:val="16"/>
                <w:szCs w:val="16"/>
                <w:lang w:val="uk-UA"/>
              </w:rPr>
              <w:t xml:space="preserve">,00 грн. </w:t>
            </w:r>
          </w:p>
        </w:tc>
      </w:tr>
      <w:tr w:rsidR="003F6C08" w:rsidRPr="002E5D71" w:rsidTr="000E0796">
        <w:trPr>
          <w:trHeight w:val="15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b/>
                <w:sz w:val="18"/>
                <w:szCs w:val="18"/>
              </w:rPr>
              <w:lastRenderedPageBreak/>
              <w:t>6)</w:t>
            </w:r>
            <w:r w:rsidRPr="002E5D71">
              <w:rPr>
                <w:sz w:val="18"/>
                <w:szCs w:val="18"/>
              </w:rPr>
              <w:t xml:space="preserve"> заяви про </w:t>
            </w:r>
            <w:proofErr w:type="spellStart"/>
            <w:r w:rsidRPr="002E5D71">
              <w:rPr>
                <w:sz w:val="18"/>
                <w:szCs w:val="18"/>
              </w:rPr>
              <w:t>забезпечення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доказів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або</w:t>
            </w:r>
            <w:proofErr w:type="spellEnd"/>
            <w:r w:rsidRPr="002E5D71">
              <w:rPr>
                <w:sz w:val="18"/>
                <w:szCs w:val="18"/>
              </w:rPr>
              <w:t xml:space="preserve"> позову, заяви про </w:t>
            </w:r>
            <w:proofErr w:type="spellStart"/>
            <w:r w:rsidRPr="002E5D71">
              <w:rPr>
                <w:sz w:val="18"/>
                <w:szCs w:val="18"/>
              </w:rPr>
              <w:t>видачу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виконавчого</w:t>
            </w:r>
            <w:proofErr w:type="spellEnd"/>
            <w:r w:rsidRPr="002E5D71">
              <w:rPr>
                <w:sz w:val="18"/>
                <w:szCs w:val="18"/>
              </w:rPr>
              <w:t xml:space="preserve"> документа на </w:t>
            </w:r>
            <w:proofErr w:type="spellStart"/>
            <w:r w:rsidRPr="002E5D71">
              <w:rPr>
                <w:sz w:val="18"/>
                <w:szCs w:val="18"/>
              </w:rPr>
              <w:t>підставі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рішення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іноземного</w:t>
            </w:r>
            <w:proofErr w:type="spellEnd"/>
            <w:r w:rsidRPr="002E5D71">
              <w:rPr>
                <w:sz w:val="18"/>
                <w:szCs w:val="18"/>
              </w:rPr>
              <w:t xml:space="preserve"> суду, </w:t>
            </w:r>
            <w:r w:rsidRPr="002E5D71">
              <w:rPr>
                <w:sz w:val="18"/>
                <w:szCs w:val="18"/>
                <w:u w:val="single"/>
              </w:rPr>
              <w:t xml:space="preserve">заяви про </w:t>
            </w:r>
            <w:proofErr w:type="spellStart"/>
            <w:r w:rsidRPr="002E5D71">
              <w:rPr>
                <w:sz w:val="18"/>
                <w:szCs w:val="18"/>
                <w:u w:val="single"/>
              </w:rPr>
              <w:t>зміну</w:t>
            </w:r>
            <w:proofErr w:type="spellEnd"/>
            <w:r w:rsidRPr="002E5D71">
              <w:rPr>
                <w:sz w:val="18"/>
                <w:szCs w:val="18"/>
                <w:u w:val="single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  <w:u w:val="single"/>
              </w:rPr>
              <w:t>чи</w:t>
            </w:r>
            <w:proofErr w:type="spellEnd"/>
            <w:r w:rsidRPr="002E5D71">
              <w:rPr>
                <w:sz w:val="18"/>
                <w:szCs w:val="18"/>
                <w:u w:val="single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  <w:u w:val="single"/>
              </w:rPr>
              <w:t>встановлення</w:t>
            </w:r>
            <w:proofErr w:type="spellEnd"/>
            <w:r w:rsidRPr="002E5D71">
              <w:rPr>
                <w:sz w:val="18"/>
                <w:szCs w:val="18"/>
                <w:u w:val="single"/>
              </w:rPr>
              <w:t xml:space="preserve"> способу, порядку і строку </w:t>
            </w:r>
            <w:proofErr w:type="spellStart"/>
            <w:r w:rsidRPr="002E5D71">
              <w:rPr>
                <w:sz w:val="18"/>
                <w:szCs w:val="18"/>
                <w:u w:val="single"/>
              </w:rPr>
              <w:t>виконання</w:t>
            </w:r>
            <w:proofErr w:type="spellEnd"/>
            <w:r w:rsidRPr="002E5D71">
              <w:rPr>
                <w:sz w:val="18"/>
                <w:szCs w:val="18"/>
                <w:u w:val="single"/>
              </w:rPr>
              <w:t xml:space="preserve"> судового </w:t>
            </w:r>
            <w:proofErr w:type="spellStart"/>
            <w:r w:rsidRPr="002E5D71">
              <w:rPr>
                <w:sz w:val="18"/>
                <w:szCs w:val="18"/>
                <w:u w:val="single"/>
              </w:rPr>
              <w:t>рішення</w:t>
            </w:r>
            <w:proofErr w:type="spellEnd"/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0,3 </w:t>
            </w:r>
            <w:proofErr w:type="spellStart"/>
            <w:r w:rsidRPr="002E5D71">
              <w:rPr>
                <w:sz w:val="18"/>
                <w:szCs w:val="18"/>
              </w:rPr>
              <w:t>розміру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>прожиткового мінімум</w:t>
            </w:r>
            <w:r>
              <w:rPr>
                <w:sz w:val="18"/>
                <w:szCs w:val="18"/>
                <w:lang w:val="uk-UA"/>
              </w:rPr>
              <w:t xml:space="preserve">у для працездатних осіб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576,3</w:t>
            </w:r>
            <w:r w:rsidRPr="002E5D71">
              <w:rPr>
                <w:b/>
                <w:sz w:val="18"/>
                <w:szCs w:val="18"/>
                <w:lang w:val="uk-UA"/>
              </w:rPr>
              <w:t xml:space="preserve">0 грн. </w:t>
            </w:r>
          </w:p>
        </w:tc>
      </w:tr>
      <w:tr w:rsidR="003F6C08" w:rsidRPr="002E5D71" w:rsidTr="000E0796">
        <w:trPr>
          <w:trHeight w:val="15"/>
        </w:trPr>
        <w:tc>
          <w:tcPr>
            <w:tcW w:w="105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/>
              <w:textAlignment w:val="baseline"/>
              <w:rPr>
                <w:sz w:val="18"/>
                <w:szCs w:val="18"/>
              </w:rPr>
            </w:pPr>
            <w:r w:rsidRPr="002E5D71">
              <w:rPr>
                <w:b/>
                <w:sz w:val="18"/>
                <w:szCs w:val="18"/>
                <w:lang w:val="uk-UA"/>
              </w:rPr>
              <w:t>3</w:t>
            </w:r>
            <w:r w:rsidRPr="002E5D71">
              <w:rPr>
                <w:b/>
                <w:sz w:val="18"/>
                <w:szCs w:val="18"/>
              </w:rPr>
              <w:t xml:space="preserve">. За </w:t>
            </w:r>
            <w:proofErr w:type="spellStart"/>
            <w:r w:rsidRPr="002E5D71">
              <w:rPr>
                <w:b/>
                <w:sz w:val="18"/>
                <w:szCs w:val="18"/>
              </w:rPr>
              <w:t>видачу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судами </w:t>
            </w:r>
            <w:proofErr w:type="spellStart"/>
            <w:r w:rsidRPr="002E5D71">
              <w:rPr>
                <w:b/>
                <w:sz w:val="18"/>
                <w:szCs w:val="18"/>
              </w:rPr>
              <w:t>документів</w:t>
            </w:r>
            <w:proofErr w:type="spellEnd"/>
            <w:r w:rsidRPr="002E5D71">
              <w:rPr>
                <w:b/>
                <w:sz w:val="18"/>
                <w:szCs w:val="18"/>
              </w:rPr>
              <w:t>:</w:t>
            </w:r>
          </w:p>
        </w:tc>
      </w:tr>
      <w:tr w:rsidR="003F6C08" w:rsidRPr="002E5D71" w:rsidTr="000E0796">
        <w:trPr>
          <w:trHeight w:val="15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b/>
                <w:sz w:val="18"/>
                <w:szCs w:val="18"/>
              </w:rPr>
              <w:t>1)</w:t>
            </w:r>
            <w:r w:rsidRPr="002E5D71">
              <w:rPr>
                <w:sz w:val="18"/>
                <w:szCs w:val="18"/>
              </w:rPr>
              <w:t xml:space="preserve"> за </w:t>
            </w:r>
            <w:proofErr w:type="spellStart"/>
            <w:r w:rsidRPr="002E5D71">
              <w:rPr>
                <w:sz w:val="18"/>
                <w:szCs w:val="18"/>
              </w:rPr>
              <w:t>повторну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видачу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копії</w:t>
            </w:r>
            <w:proofErr w:type="spellEnd"/>
            <w:r w:rsidRPr="002E5D71">
              <w:rPr>
                <w:sz w:val="18"/>
                <w:szCs w:val="18"/>
              </w:rPr>
              <w:t xml:space="preserve"> судового </w:t>
            </w:r>
            <w:proofErr w:type="spellStart"/>
            <w:r w:rsidRPr="002E5D71">
              <w:rPr>
                <w:sz w:val="18"/>
                <w:szCs w:val="18"/>
              </w:rPr>
              <w:t>рішення</w:t>
            </w:r>
            <w:proofErr w:type="spellEnd"/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0,003 </w:t>
            </w:r>
            <w:proofErr w:type="spellStart"/>
            <w:r w:rsidRPr="002E5D71">
              <w:rPr>
                <w:sz w:val="18"/>
                <w:szCs w:val="18"/>
              </w:rPr>
              <w:t>розміру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>прожиткового мінімуму для працездатних осіб становить</w:t>
            </w:r>
            <w:r w:rsidRPr="002E5D71">
              <w:rPr>
                <w:sz w:val="18"/>
                <w:szCs w:val="18"/>
              </w:rPr>
              <w:t xml:space="preserve"> за </w:t>
            </w:r>
            <w:proofErr w:type="spellStart"/>
            <w:r w:rsidRPr="002E5D71">
              <w:rPr>
                <w:sz w:val="18"/>
                <w:szCs w:val="18"/>
              </w:rPr>
              <w:t>кожний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аркуш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паперу</w:t>
            </w:r>
            <w:proofErr w:type="spellEnd"/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565262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b/>
                <w:sz w:val="18"/>
                <w:szCs w:val="18"/>
                <w:lang w:val="uk-UA"/>
              </w:rPr>
            </w:pPr>
            <w:r w:rsidRPr="00565262">
              <w:rPr>
                <w:b/>
                <w:sz w:val="18"/>
                <w:szCs w:val="18"/>
                <w:lang w:val="uk-UA"/>
              </w:rPr>
              <w:t>5,</w:t>
            </w:r>
            <w:r>
              <w:rPr>
                <w:b/>
                <w:sz w:val="18"/>
                <w:szCs w:val="18"/>
                <w:lang w:val="uk-UA"/>
              </w:rPr>
              <w:t>76</w:t>
            </w:r>
            <w:r w:rsidRPr="00565262">
              <w:rPr>
                <w:b/>
                <w:sz w:val="18"/>
                <w:szCs w:val="18"/>
                <w:lang w:val="uk-UA"/>
              </w:rPr>
              <w:t xml:space="preserve"> грн. </w:t>
            </w:r>
          </w:p>
        </w:tc>
      </w:tr>
      <w:tr w:rsidR="003F6C08" w:rsidRPr="002E5D71" w:rsidTr="000E0796">
        <w:trPr>
          <w:trHeight w:val="15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b/>
                <w:sz w:val="18"/>
                <w:szCs w:val="18"/>
              </w:rPr>
              <w:t>2)</w:t>
            </w:r>
            <w:r w:rsidRPr="002E5D71">
              <w:rPr>
                <w:sz w:val="18"/>
                <w:szCs w:val="18"/>
              </w:rPr>
              <w:t xml:space="preserve"> за </w:t>
            </w:r>
            <w:proofErr w:type="spellStart"/>
            <w:r w:rsidRPr="002E5D71">
              <w:rPr>
                <w:sz w:val="18"/>
                <w:szCs w:val="18"/>
              </w:rPr>
              <w:t>видачу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дубліката</w:t>
            </w:r>
            <w:proofErr w:type="spellEnd"/>
            <w:r w:rsidRPr="002E5D71">
              <w:rPr>
                <w:sz w:val="18"/>
                <w:szCs w:val="18"/>
              </w:rPr>
              <w:t xml:space="preserve"> судового наказу та </w:t>
            </w:r>
            <w:proofErr w:type="spellStart"/>
            <w:r w:rsidRPr="002E5D71">
              <w:rPr>
                <w:sz w:val="18"/>
                <w:szCs w:val="18"/>
              </w:rPr>
              <w:t>виконавчого</w:t>
            </w:r>
            <w:proofErr w:type="spellEnd"/>
            <w:r w:rsidRPr="002E5D71">
              <w:rPr>
                <w:sz w:val="18"/>
                <w:szCs w:val="18"/>
              </w:rPr>
              <w:t xml:space="preserve"> листа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  <w:lang w:val="uk-UA"/>
              </w:rPr>
            </w:pPr>
            <w:r w:rsidRPr="002E5D71">
              <w:rPr>
                <w:sz w:val="18"/>
                <w:szCs w:val="18"/>
              </w:rPr>
              <w:t xml:space="preserve">0,03 </w:t>
            </w:r>
            <w:proofErr w:type="spellStart"/>
            <w:r w:rsidRPr="002E5D71">
              <w:rPr>
                <w:sz w:val="18"/>
                <w:szCs w:val="18"/>
              </w:rPr>
              <w:t>розміру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>прожиткового мінімуму</w:t>
            </w:r>
            <w:r>
              <w:rPr>
                <w:sz w:val="18"/>
                <w:szCs w:val="18"/>
                <w:lang w:val="uk-UA"/>
              </w:rPr>
              <w:t xml:space="preserve"> для працездатних осіб*</w:t>
            </w:r>
          </w:p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jc w:val="both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*Сплачується до початку функціонування Єдиного державного реєстру виконавчих проваджень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57,63</w:t>
            </w:r>
            <w:r w:rsidRPr="002E5D71">
              <w:rPr>
                <w:b/>
                <w:sz w:val="18"/>
                <w:szCs w:val="18"/>
                <w:lang w:val="uk-UA"/>
              </w:rPr>
              <w:t xml:space="preserve"> грн. </w:t>
            </w:r>
          </w:p>
        </w:tc>
      </w:tr>
      <w:tr w:rsidR="003F6C08" w:rsidRPr="002E5D71" w:rsidTr="000E079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after="125" w:line="15" w:lineRule="atLeast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after="125" w:line="15" w:lineRule="atLeast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after="125" w:line="15" w:lineRule="atLeast"/>
              <w:textAlignment w:val="baseline"/>
              <w:rPr>
                <w:sz w:val="18"/>
                <w:szCs w:val="18"/>
              </w:rPr>
            </w:pPr>
          </w:p>
        </w:tc>
      </w:tr>
      <w:tr w:rsidR="003F6C08" w:rsidRPr="002E5D71" w:rsidTr="000E0796">
        <w:trPr>
          <w:trHeight w:val="15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b/>
                <w:sz w:val="18"/>
                <w:szCs w:val="18"/>
              </w:rPr>
              <w:t>4)</w:t>
            </w:r>
            <w:r w:rsidRPr="002E5D71">
              <w:rPr>
                <w:sz w:val="18"/>
                <w:szCs w:val="18"/>
              </w:rPr>
              <w:t xml:space="preserve"> за </w:t>
            </w:r>
            <w:proofErr w:type="spellStart"/>
            <w:r w:rsidRPr="002E5D71">
              <w:rPr>
                <w:sz w:val="18"/>
                <w:szCs w:val="18"/>
              </w:rPr>
              <w:t>видачу</w:t>
            </w:r>
            <w:proofErr w:type="spellEnd"/>
            <w:r w:rsidRPr="002E5D71">
              <w:rPr>
                <w:sz w:val="18"/>
                <w:szCs w:val="18"/>
              </w:rPr>
              <w:t xml:space="preserve"> в </w:t>
            </w:r>
            <w:proofErr w:type="spellStart"/>
            <w:r w:rsidRPr="002E5D71">
              <w:rPr>
                <w:sz w:val="18"/>
                <w:szCs w:val="18"/>
              </w:rPr>
              <w:t>електронному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вигляді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копії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технічного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запису</w:t>
            </w:r>
            <w:proofErr w:type="spellEnd"/>
            <w:r w:rsidRPr="002E5D71">
              <w:rPr>
                <w:sz w:val="18"/>
                <w:szCs w:val="18"/>
              </w:rPr>
              <w:t xml:space="preserve"> судового </w:t>
            </w:r>
            <w:proofErr w:type="spellStart"/>
            <w:r w:rsidRPr="002E5D71">
              <w:rPr>
                <w:sz w:val="18"/>
                <w:szCs w:val="18"/>
              </w:rPr>
              <w:t>засідання</w:t>
            </w:r>
            <w:proofErr w:type="spellEnd"/>
          </w:p>
        </w:tc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0,03 </w:t>
            </w:r>
            <w:r>
              <w:rPr>
                <w:sz w:val="18"/>
                <w:szCs w:val="18"/>
                <w:lang w:val="uk-UA"/>
              </w:rPr>
              <w:t xml:space="preserve">розміру </w:t>
            </w:r>
            <w:r w:rsidRPr="002E5D71">
              <w:rPr>
                <w:sz w:val="18"/>
                <w:szCs w:val="18"/>
                <w:lang w:val="uk-UA"/>
              </w:rPr>
              <w:t>прожиткового мінімуму</w:t>
            </w:r>
            <w:r>
              <w:rPr>
                <w:sz w:val="18"/>
                <w:szCs w:val="18"/>
                <w:lang w:val="uk-UA"/>
              </w:rPr>
              <w:t xml:space="preserve"> для працездатних осіб</w:t>
            </w: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 xml:space="preserve">57,63 </w:t>
            </w:r>
            <w:r w:rsidRPr="002E5D71">
              <w:rPr>
                <w:b/>
                <w:sz w:val="18"/>
                <w:szCs w:val="18"/>
                <w:lang w:val="uk-UA"/>
              </w:rPr>
              <w:t>грн</w:t>
            </w:r>
            <w:r w:rsidRPr="002E5D71">
              <w:rPr>
                <w:sz w:val="18"/>
                <w:szCs w:val="18"/>
                <w:lang w:val="uk-UA"/>
              </w:rPr>
              <w:t xml:space="preserve">. </w:t>
            </w:r>
          </w:p>
        </w:tc>
      </w:tr>
      <w:tr w:rsidR="003F6C08" w:rsidRPr="002E5D71" w:rsidTr="000E0796">
        <w:trPr>
          <w:trHeight w:val="15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0" w:beforeAutospacing="0" w:after="0" w:afterAutospacing="0" w:line="15" w:lineRule="atLeast"/>
              <w:textAlignment w:val="baseline"/>
              <w:rPr>
                <w:sz w:val="18"/>
                <w:szCs w:val="18"/>
                <w:lang w:val="uk-UA"/>
              </w:rPr>
            </w:pPr>
            <w:r w:rsidRPr="002E5D71">
              <w:rPr>
                <w:b/>
                <w:sz w:val="18"/>
                <w:szCs w:val="18"/>
              </w:rPr>
              <w:t>5)</w:t>
            </w:r>
            <w:r w:rsidRPr="002E5D71">
              <w:rPr>
                <w:sz w:val="18"/>
                <w:szCs w:val="18"/>
              </w:rPr>
              <w:t xml:space="preserve"> за </w:t>
            </w:r>
            <w:proofErr w:type="spellStart"/>
            <w:r w:rsidRPr="002E5D71">
              <w:rPr>
                <w:sz w:val="18"/>
                <w:szCs w:val="18"/>
              </w:rPr>
              <w:t>виготовлення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копії</w:t>
            </w:r>
            <w:proofErr w:type="spellEnd"/>
            <w:r w:rsidRPr="002E5D71">
              <w:rPr>
                <w:sz w:val="18"/>
                <w:szCs w:val="18"/>
              </w:rPr>
              <w:t xml:space="preserve"> судового </w:t>
            </w:r>
            <w:proofErr w:type="spellStart"/>
            <w:r w:rsidRPr="002E5D71">
              <w:rPr>
                <w:sz w:val="18"/>
                <w:szCs w:val="18"/>
              </w:rPr>
              <w:t>рішення</w:t>
            </w:r>
            <w:proofErr w:type="spellEnd"/>
            <w:r w:rsidRPr="002E5D71">
              <w:rPr>
                <w:sz w:val="18"/>
                <w:szCs w:val="18"/>
              </w:rPr>
              <w:t xml:space="preserve"> у </w:t>
            </w:r>
            <w:proofErr w:type="spellStart"/>
            <w:r w:rsidRPr="002E5D71">
              <w:rPr>
                <w:sz w:val="18"/>
                <w:szCs w:val="18"/>
              </w:rPr>
              <w:t>разі</w:t>
            </w:r>
            <w:proofErr w:type="spellEnd"/>
            <w:r w:rsidRPr="002E5D71">
              <w:rPr>
                <w:sz w:val="18"/>
                <w:szCs w:val="18"/>
              </w:rPr>
              <w:t xml:space="preserve">, </w:t>
            </w:r>
            <w:proofErr w:type="spellStart"/>
            <w:r w:rsidRPr="002E5D71">
              <w:rPr>
                <w:sz w:val="18"/>
                <w:szCs w:val="18"/>
              </w:rPr>
              <w:t>якщо</w:t>
            </w:r>
            <w:proofErr w:type="spellEnd"/>
            <w:r w:rsidRPr="002E5D71">
              <w:rPr>
                <w:sz w:val="18"/>
                <w:szCs w:val="18"/>
              </w:rPr>
              <w:t xml:space="preserve"> особа, яка не </w:t>
            </w:r>
            <w:proofErr w:type="spellStart"/>
            <w:r w:rsidRPr="002E5D71">
              <w:rPr>
                <w:sz w:val="18"/>
                <w:szCs w:val="18"/>
              </w:rPr>
              <w:t>бере</w:t>
            </w:r>
            <w:proofErr w:type="spellEnd"/>
            <w:r w:rsidRPr="002E5D71">
              <w:rPr>
                <w:sz w:val="18"/>
                <w:szCs w:val="18"/>
              </w:rPr>
              <w:t xml:space="preserve"> (не брала) </w:t>
            </w:r>
            <w:proofErr w:type="spellStart"/>
            <w:r w:rsidRPr="002E5D71">
              <w:rPr>
                <w:sz w:val="18"/>
                <w:szCs w:val="18"/>
              </w:rPr>
              <w:t>участі</w:t>
            </w:r>
            <w:proofErr w:type="spellEnd"/>
            <w:r w:rsidRPr="002E5D71">
              <w:rPr>
                <w:sz w:val="18"/>
                <w:szCs w:val="18"/>
              </w:rPr>
              <w:t xml:space="preserve"> у </w:t>
            </w:r>
            <w:proofErr w:type="spellStart"/>
            <w:r w:rsidRPr="002E5D71">
              <w:rPr>
                <w:sz w:val="18"/>
                <w:szCs w:val="18"/>
              </w:rPr>
              <w:t>справі</w:t>
            </w:r>
            <w:proofErr w:type="spellEnd"/>
            <w:r w:rsidRPr="002E5D71">
              <w:rPr>
                <w:sz w:val="18"/>
                <w:szCs w:val="18"/>
              </w:rPr>
              <w:t xml:space="preserve">, </w:t>
            </w:r>
            <w:proofErr w:type="spellStart"/>
            <w:r w:rsidRPr="002E5D71">
              <w:rPr>
                <w:sz w:val="18"/>
                <w:szCs w:val="18"/>
              </w:rPr>
              <w:t>якщо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судове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рішення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безпосередньо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стосується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її</w:t>
            </w:r>
            <w:proofErr w:type="spellEnd"/>
            <w:r w:rsidRPr="002E5D71">
              <w:rPr>
                <w:sz w:val="18"/>
                <w:szCs w:val="18"/>
              </w:rPr>
              <w:t xml:space="preserve"> прав, свобод, </w:t>
            </w:r>
            <w:proofErr w:type="spellStart"/>
            <w:r w:rsidRPr="002E5D71">
              <w:rPr>
                <w:sz w:val="18"/>
                <w:szCs w:val="18"/>
              </w:rPr>
              <w:t>інтересів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чи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обов’язків</w:t>
            </w:r>
            <w:proofErr w:type="spellEnd"/>
            <w:r w:rsidRPr="002E5D71">
              <w:rPr>
                <w:sz w:val="18"/>
                <w:szCs w:val="18"/>
              </w:rPr>
              <w:t xml:space="preserve">, </w:t>
            </w:r>
            <w:proofErr w:type="spellStart"/>
            <w:r w:rsidRPr="002E5D71">
              <w:rPr>
                <w:sz w:val="18"/>
                <w:szCs w:val="18"/>
              </w:rPr>
              <w:t>звертається</w:t>
            </w:r>
            <w:proofErr w:type="spellEnd"/>
            <w:r w:rsidRPr="002E5D71">
              <w:rPr>
                <w:sz w:val="18"/>
                <w:szCs w:val="18"/>
              </w:rPr>
              <w:t xml:space="preserve"> до </w:t>
            </w:r>
            <w:proofErr w:type="spellStart"/>
            <w:r w:rsidRPr="002E5D71">
              <w:rPr>
                <w:sz w:val="18"/>
                <w:szCs w:val="18"/>
              </w:rPr>
              <w:t>апарату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відповідного</w:t>
            </w:r>
            <w:proofErr w:type="spellEnd"/>
            <w:r w:rsidRPr="002E5D71">
              <w:rPr>
                <w:sz w:val="18"/>
                <w:szCs w:val="18"/>
              </w:rPr>
              <w:t xml:space="preserve"> суду з </w:t>
            </w:r>
            <w:proofErr w:type="spellStart"/>
            <w:r w:rsidRPr="002E5D71">
              <w:rPr>
                <w:sz w:val="18"/>
                <w:szCs w:val="18"/>
              </w:rPr>
              <w:t>письмовою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заявою</w:t>
            </w:r>
            <w:proofErr w:type="spellEnd"/>
            <w:r w:rsidRPr="002E5D71">
              <w:rPr>
                <w:sz w:val="18"/>
                <w:szCs w:val="18"/>
              </w:rPr>
              <w:t xml:space="preserve"> про </w:t>
            </w:r>
            <w:proofErr w:type="spellStart"/>
            <w:r w:rsidRPr="002E5D71">
              <w:rPr>
                <w:sz w:val="18"/>
                <w:szCs w:val="18"/>
              </w:rPr>
              <w:t>виготовлення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такої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копії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згідно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із</w:t>
            </w:r>
            <w:proofErr w:type="spellEnd"/>
            <w:r w:rsidRPr="002E5D71">
              <w:rPr>
                <w:rStyle w:val="apple-converted-space"/>
                <w:sz w:val="18"/>
                <w:szCs w:val="18"/>
              </w:rPr>
              <w:t> </w:t>
            </w:r>
            <w:hyperlink r:id="rId4" w:tgtFrame="_blank" w:history="1">
              <w:r w:rsidRPr="002E5D71">
                <w:rPr>
                  <w:rStyle w:val="a3"/>
                  <w:color w:val="auto"/>
                  <w:sz w:val="18"/>
                  <w:szCs w:val="18"/>
                  <w:bdr w:val="none" w:sz="0" w:space="0" w:color="auto" w:frame="1"/>
                </w:rPr>
                <w:t xml:space="preserve">Законом </w:t>
              </w:r>
              <w:proofErr w:type="spellStart"/>
              <w:r w:rsidRPr="002E5D71">
                <w:rPr>
                  <w:rStyle w:val="a3"/>
                  <w:color w:val="auto"/>
                  <w:sz w:val="18"/>
                  <w:szCs w:val="18"/>
                  <w:bdr w:val="none" w:sz="0" w:space="0" w:color="auto" w:frame="1"/>
                </w:rPr>
                <w:t>України</w:t>
              </w:r>
              <w:proofErr w:type="spellEnd"/>
            </w:hyperlink>
            <w:r w:rsidRPr="002E5D71">
              <w:rPr>
                <w:rStyle w:val="apple-converted-space"/>
                <w:sz w:val="18"/>
                <w:szCs w:val="18"/>
              </w:rPr>
              <w:t> </w:t>
            </w:r>
            <w:r w:rsidRPr="002E5D71">
              <w:rPr>
                <w:sz w:val="18"/>
                <w:szCs w:val="18"/>
              </w:rPr>
              <w:t xml:space="preserve">"Про доступ до </w:t>
            </w:r>
            <w:proofErr w:type="spellStart"/>
            <w:r w:rsidRPr="002E5D71">
              <w:rPr>
                <w:sz w:val="18"/>
                <w:szCs w:val="18"/>
              </w:rPr>
              <w:t>судових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рішень</w:t>
            </w:r>
            <w:proofErr w:type="spellEnd"/>
            <w:r w:rsidRPr="002E5D71">
              <w:rPr>
                <w:sz w:val="18"/>
                <w:szCs w:val="18"/>
              </w:rPr>
              <w:t>"</w:t>
            </w:r>
          </w:p>
          <w:p w:rsidR="003F6C08" w:rsidRPr="002E5D71" w:rsidRDefault="003F6C08" w:rsidP="004714B8">
            <w:pPr>
              <w:pStyle w:val="rvps14"/>
              <w:spacing w:before="0" w:beforeAutospacing="0" w:after="0" w:afterAutospacing="0" w:line="15" w:lineRule="atLeast"/>
              <w:textAlignment w:val="baseline"/>
              <w:rPr>
                <w:sz w:val="18"/>
                <w:szCs w:val="18"/>
                <w:lang w:val="uk-UA"/>
              </w:rPr>
            </w:pPr>
          </w:p>
          <w:p w:rsidR="003F6C08" w:rsidRPr="002E5D71" w:rsidRDefault="003F6C08" w:rsidP="004714B8">
            <w:pPr>
              <w:pStyle w:val="rvps14"/>
              <w:spacing w:before="0" w:beforeAutospacing="0" w:after="0" w:afterAutospacing="0" w:line="15" w:lineRule="atLeast"/>
              <w:textAlignment w:val="baseline"/>
              <w:rPr>
                <w:sz w:val="18"/>
                <w:szCs w:val="18"/>
                <w:lang w:val="uk-UA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0,003 </w:t>
            </w:r>
            <w:proofErr w:type="spellStart"/>
            <w:r w:rsidRPr="002E5D71">
              <w:rPr>
                <w:sz w:val="18"/>
                <w:szCs w:val="18"/>
              </w:rPr>
              <w:t>розміру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>прожиткового мініму</w:t>
            </w:r>
            <w:r>
              <w:rPr>
                <w:sz w:val="18"/>
                <w:szCs w:val="18"/>
                <w:lang w:val="uk-UA"/>
              </w:rPr>
              <w:t>му для працездатних осіб</w:t>
            </w:r>
            <w:r w:rsidRPr="002E5D71">
              <w:rPr>
                <w:sz w:val="18"/>
                <w:szCs w:val="18"/>
              </w:rPr>
              <w:t xml:space="preserve"> за </w:t>
            </w:r>
            <w:proofErr w:type="spellStart"/>
            <w:r w:rsidRPr="002E5D71">
              <w:rPr>
                <w:sz w:val="18"/>
                <w:szCs w:val="18"/>
              </w:rPr>
              <w:t>кожний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аркуш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копії</w:t>
            </w:r>
            <w:proofErr w:type="spellEnd"/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565262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b/>
                <w:sz w:val="18"/>
                <w:szCs w:val="18"/>
                <w:lang w:val="uk-UA"/>
              </w:rPr>
            </w:pPr>
            <w:r w:rsidRPr="00565262">
              <w:rPr>
                <w:b/>
                <w:sz w:val="18"/>
                <w:szCs w:val="18"/>
                <w:lang w:val="uk-UA"/>
              </w:rPr>
              <w:t>5,</w:t>
            </w:r>
            <w:r>
              <w:rPr>
                <w:b/>
                <w:sz w:val="18"/>
                <w:szCs w:val="18"/>
                <w:lang w:val="uk-UA"/>
              </w:rPr>
              <w:t>76</w:t>
            </w:r>
            <w:r w:rsidRPr="00565262">
              <w:rPr>
                <w:b/>
                <w:sz w:val="18"/>
                <w:szCs w:val="18"/>
                <w:lang w:val="uk-UA"/>
              </w:rPr>
              <w:t xml:space="preserve"> грн. </w:t>
            </w:r>
          </w:p>
        </w:tc>
      </w:tr>
      <w:tr w:rsidR="003F6C08" w:rsidRPr="002E5D71" w:rsidTr="000E0796">
        <w:trPr>
          <w:trHeight w:val="15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b/>
                <w:sz w:val="18"/>
                <w:szCs w:val="18"/>
              </w:rPr>
              <w:t>6)</w:t>
            </w:r>
            <w:r w:rsidRPr="002E5D71">
              <w:rPr>
                <w:sz w:val="18"/>
                <w:szCs w:val="18"/>
              </w:rPr>
              <w:t xml:space="preserve"> за </w:t>
            </w:r>
            <w:proofErr w:type="spellStart"/>
            <w:r w:rsidRPr="002E5D71">
              <w:rPr>
                <w:sz w:val="18"/>
                <w:szCs w:val="18"/>
              </w:rPr>
              <w:t>виготовлення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копій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документів</w:t>
            </w:r>
            <w:proofErr w:type="spellEnd"/>
            <w:r w:rsidRPr="002E5D71">
              <w:rPr>
                <w:sz w:val="18"/>
                <w:szCs w:val="18"/>
              </w:rPr>
              <w:t xml:space="preserve">, </w:t>
            </w:r>
            <w:proofErr w:type="spellStart"/>
            <w:r w:rsidRPr="002E5D71">
              <w:rPr>
                <w:sz w:val="18"/>
                <w:szCs w:val="18"/>
              </w:rPr>
              <w:t>долучених</w:t>
            </w:r>
            <w:proofErr w:type="spellEnd"/>
            <w:r w:rsidRPr="002E5D71">
              <w:rPr>
                <w:sz w:val="18"/>
                <w:szCs w:val="18"/>
              </w:rPr>
              <w:t xml:space="preserve"> до </w:t>
            </w:r>
            <w:proofErr w:type="spellStart"/>
            <w:r w:rsidRPr="002E5D71">
              <w:rPr>
                <w:sz w:val="18"/>
                <w:szCs w:val="18"/>
              </w:rPr>
              <w:t>справи</w:t>
            </w:r>
            <w:proofErr w:type="spellEnd"/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0,003 </w:t>
            </w:r>
            <w:proofErr w:type="spellStart"/>
            <w:r w:rsidRPr="002E5D71">
              <w:rPr>
                <w:sz w:val="18"/>
                <w:szCs w:val="18"/>
              </w:rPr>
              <w:t>розміру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>прожиткового мінімуму</w:t>
            </w:r>
            <w:r>
              <w:rPr>
                <w:sz w:val="18"/>
                <w:szCs w:val="18"/>
                <w:lang w:val="uk-UA"/>
              </w:rPr>
              <w:t xml:space="preserve"> для працездатних осіб </w:t>
            </w:r>
            <w:r w:rsidRPr="002E5D71">
              <w:rPr>
                <w:sz w:val="18"/>
                <w:szCs w:val="18"/>
              </w:rPr>
              <w:t xml:space="preserve"> за </w:t>
            </w:r>
            <w:proofErr w:type="spellStart"/>
            <w:r w:rsidRPr="002E5D71">
              <w:rPr>
                <w:sz w:val="18"/>
                <w:szCs w:val="18"/>
              </w:rPr>
              <w:t>кожний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аркуш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копії</w:t>
            </w:r>
            <w:proofErr w:type="spellEnd"/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5,76</w:t>
            </w:r>
            <w:r w:rsidRPr="002E5D71">
              <w:rPr>
                <w:b/>
                <w:sz w:val="18"/>
                <w:szCs w:val="18"/>
                <w:lang w:val="uk-UA"/>
              </w:rPr>
              <w:t xml:space="preserve"> грн.</w:t>
            </w:r>
          </w:p>
        </w:tc>
      </w:tr>
      <w:tr w:rsidR="003F6C08" w:rsidRPr="002E5D71" w:rsidTr="000E0796">
        <w:trPr>
          <w:trHeight w:val="15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b/>
                <w:sz w:val="18"/>
                <w:szCs w:val="18"/>
              </w:rPr>
            </w:pPr>
            <w:r w:rsidRPr="002E5D71">
              <w:rPr>
                <w:b/>
                <w:sz w:val="18"/>
                <w:szCs w:val="18"/>
              </w:rPr>
              <w:t xml:space="preserve">5. У </w:t>
            </w:r>
            <w:proofErr w:type="spellStart"/>
            <w:r w:rsidRPr="002E5D71">
              <w:rPr>
                <w:b/>
                <w:sz w:val="18"/>
                <w:szCs w:val="18"/>
              </w:rPr>
              <w:t>разі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b/>
                <w:sz w:val="18"/>
                <w:szCs w:val="18"/>
              </w:rPr>
              <w:t>ухвалення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судом постанови про </w:t>
            </w:r>
            <w:proofErr w:type="spellStart"/>
            <w:r w:rsidRPr="002E5D71">
              <w:rPr>
                <w:b/>
                <w:sz w:val="18"/>
                <w:szCs w:val="18"/>
              </w:rPr>
              <w:t>накладення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b/>
                <w:sz w:val="18"/>
                <w:szCs w:val="18"/>
              </w:rPr>
              <w:t>адміністративного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b/>
                <w:sz w:val="18"/>
                <w:szCs w:val="18"/>
              </w:rPr>
              <w:t>стягнення</w:t>
            </w:r>
            <w:proofErr w:type="spellEnd"/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0,2 </w:t>
            </w:r>
            <w:proofErr w:type="spellStart"/>
            <w:r w:rsidRPr="002E5D71">
              <w:rPr>
                <w:sz w:val="18"/>
                <w:szCs w:val="18"/>
              </w:rPr>
              <w:t>розміру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>прожиткового мінімуму для працездатних осіб становить</w:t>
            </w:r>
            <w:r w:rsidRPr="002E5D71">
              <w:rPr>
                <w:sz w:val="18"/>
                <w:szCs w:val="18"/>
              </w:rPr>
              <w:t>;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08" w:rsidRPr="002E5D71" w:rsidRDefault="003F6C08" w:rsidP="004714B8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384,20</w:t>
            </w:r>
            <w:r w:rsidRPr="002E5D71">
              <w:rPr>
                <w:b/>
                <w:sz w:val="18"/>
                <w:szCs w:val="18"/>
                <w:lang w:val="uk-UA"/>
              </w:rPr>
              <w:t xml:space="preserve"> грн.</w:t>
            </w:r>
          </w:p>
        </w:tc>
      </w:tr>
    </w:tbl>
    <w:p w:rsidR="00B821D3" w:rsidRPr="003F6C08" w:rsidRDefault="00B821D3" w:rsidP="003F6C08"/>
    <w:sectPr w:rsidR="00B821D3" w:rsidRPr="003F6C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75B"/>
    <w:rsid w:val="000E0796"/>
    <w:rsid w:val="003F6C08"/>
    <w:rsid w:val="0095575B"/>
    <w:rsid w:val="009D5EF1"/>
    <w:rsid w:val="00A37B73"/>
    <w:rsid w:val="00B821D3"/>
    <w:rsid w:val="00C14561"/>
    <w:rsid w:val="00D31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5BD5E5-7639-47B2-954C-17FD65E27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D315B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315B4"/>
  </w:style>
  <w:style w:type="character" w:styleId="a3">
    <w:name w:val="Hyperlink"/>
    <w:rsid w:val="00D315B4"/>
    <w:rPr>
      <w:color w:val="0000FF"/>
      <w:u w:val="single"/>
    </w:rPr>
  </w:style>
  <w:style w:type="paragraph" w:customStyle="1" w:styleId="rvps12">
    <w:name w:val="rvps12"/>
    <w:basedOn w:val="a"/>
    <w:rsid w:val="00D315B4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D315B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akon2.rada.gov.ua/laws/show/3262-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1194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Зарічий районний суд м.Суми</Company>
  <LinksUpToDate>false</LinksUpToDate>
  <CharactersWithSpaces>7989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6</cp:revision>
  <dcterms:created xsi:type="dcterms:W3CDTF">2018-01-02T08:04:00Z</dcterms:created>
  <dcterms:modified xsi:type="dcterms:W3CDTF">2018-12-29T09:54:00Z</dcterms:modified>
</cp:coreProperties>
</file>